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5710D" w14:textId="31D694A1" w:rsidR="00BE42F0" w:rsidRPr="006C752A" w:rsidRDefault="00BE42F0" w:rsidP="008B6DE6">
      <w:pPr>
        <w:rPr>
          <w:rFonts w:ascii="Aptos Narrow" w:hAnsi="Aptos Narrow" w:cs="Arial,Bold"/>
          <w:b/>
          <w:bCs/>
          <w:sz w:val="28"/>
          <w:szCs w:val="26"/>
          <w:lang w:eastAsia="pl-PL"/>
        </w:rPr>
      </w:pPr>
      <w:r w:rsidRPr="006C752A">
        <w:rPr>
          <w:rFonts w:ascii="Aptos Narrow" w:hAnsi="Aptos Narrow"/>
          <w:b/>
          <w:bCs/>
          <w:sz w:val="28"/>
          <w:szCs w:val="28"/>
        </w:rPr>
        <w:t>DEKLARACJA UDZIAŁU W PROJEKCIE</w:t>
      </w:r>
    </w:p>
    <w:p w14:paraId="561E840E" w14:textId="7879EB2A" w:rsidR="008D0762" w:rsidRPr="006C752A" w:rsidRDefault="00DB2D8E" w:rsidP="008D0762">
      <w:pPr>
        <w:rPr>
          <w:rFonts w:ascii="Aptos Narrow" w:hAnsi="Aptos Narrow"/>
          <w:bCs/>
          <w:sz w:val="24"/>
          <w:szCs w:val="24"/>
        </w:rPr>
      </w:pPr>
      <w:bookmarkStart w:id="0" w:name="_Hlk164383635"/>
      <w:bookmarkStart w:id="1" w:name="_Hlk190091762"/>
      <w:bookmarkStart w:id="2" w:name="_Hlk197519328"/>
      <w:r w:rsidRPr="00CD3BE8">
        <w:rPr>
          <w:rFonts w:ascii="Aptos Narrow" w:hAnsi="Aptos Narrow"/>
          <w:bCs/>
          <w:sz w:val="24"/>
          <w:szCs w:val="24"/>
        </w:rPr>
        <w:t>„</w:t>
      </w:r>
      <w:bookmarkStart w:id="3" w:name="_Hlk197606828"/>
      <w:r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Pr="0014461F">
        <w:rPr>
          <w:rFonts w:ascii="Aptos Narrow" w:hAnsi="Aptos Narrow" w:hint="eastAsia"/>
          <w:bCs/>
          <w:sz w:val="24"/>
          <w:szCs w:val="24"/>
        </w:rPr>
        <w:t>Ś</w:t>
      </w:r>
      <w:r w:rsidRPr="0014461F">
        <w:rPr>
          <w:rFonts w:ascii="Aptos Narrow" w:hAnsi="Aptos Narrow"/>
          <w:bCs/>
          <w:sz w:val="24"/>
          <w:szCs w:val="24"/>
        </w:rPr>
        <w:t>l</w:t>
      </w:r>
      <w:r w:rsidRPr="0014461F">
        <w:rPr>
          <w:rFonts w:ascii="Aptos Narrow" w:hAnsi="Aptos Narrow" w:hint="eastAsia"/>
          <w:bCs/>
          <w:sz w:val="24"/>
          <w:szCs w:val="24"/>
        </w:rPr>
        <w:t>ą</w:t>
      </w:r>
      <w:r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Pr="0014461F">
        <w:rPr>
          <w:rFonts w:ascii="Aptos Narrow" w:hAnsi="Aptos Narrow" w:hint="eastAsia"/>
          <w:bCs/>
          <w:sz w:val="24"/>
          <w:szCs w:val="24"/>
        </w:rPr>
        <w:t>ń</w:t>
      </w:r>
      <w:r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Pr="0014461F">
        <w:rPr>
          <w:rFonts w:ascii="Aptos Narrow" w:hAnsi="Aptos Narrow" w:hint="eastAsia"/>
          <w:bCs/>
          <w:sz w:val="24"/>
          <w:szCs w:val="24"/>
        </w:rPr>
        <w:t>ó</w:t>
      </w:r>
      <w:r w:rsidRPr="0014461F">
        <w:rPr>
          <w:rFonts w:ascii="Aptos Narrow" w:hAnsi="Aptos Narrow"/>
          <w:bCs/>
          <w:sz w:val="24"/>
          <w:szCs w:val="24"/>
        </w:rPr>
        <w:t>w</w:t>
      </w:r>
      <w:bookmarkEnd w:id="3"/>
      <w:r w:rsidRPr="00CD3BE8">
        <w:rPr>
          <w:rFonts w:ascii="Aptos Narrow" w:hAnsi="Aptos Narrow"/>
          <w:bCs/>
          <w:sz w:val="24"/>
          <w:szCs w:val="24"/>
        </w:rPr>
        <w:t>” nr F</w:t>
      </w:r>
      <w:r w:rsidRPr="0014461F">
        <w:rPr>
          <w:rFonts w:ascii="Aptos Narrow" w:hAnsi="Aptos Narrow"/>
          <w:bCs/>
          <w:sz w:val="24"/>
          <w:szCs w:val="24"/>
        </w:rPr>
        <w:t>ESL.07.03-IP.02-0B6F/24</w:t>
      </w:r>
      <w:r w:rsidRPr="00CD3BE8">
        <w:rPr>
          <w:rFonts w:ascii="Aptos Narrow" w:hAnsi="Aptos Narrow"/>
          <w:bCs/>
          <w:sz w:val="24"/>
          <w:szCs w:val="24"/>
        </w:rPr>
        <w:t xml:space="preserve"> realizowanym przez </w:t>
      </w:r>
      <w:r>
        <w:rPr>
          <w:rFonts w:ascii="Aptos Narrow" w:hAnsi="Aptos Narrow"/>
          <w:bCs/>
          <w:sz w:val="24"/>
          <w:szCs w:val="24"/>
        </w:rPr>
        <w:t xml:space="preserve">Artezion Sp. z o.o. (Beneficjent) i </w:t>
      </w:r>
      <w:r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1"/>
      <w:r>
        <w:rPr>
          <w:rFonts w:ascii="Aptos Narrow" w:hAnsi="Aptos Narrow"/>
          <w:bCs/>
          <w:sz w:val="24"/>
          <w:szCs w:val="24"/>
        </w:rPr>
        <w:t xml:space="preserve">Sp. z o.o. (Partner) </w:t>
      </w:r>
      <w:r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>
        <w:rPr>
          <w:rFonts w:ascii="Aptos Narrow" w:hAnsi="Aptos Narrow"/>
          <w:bCs/>
          <w:sz w:val="24"/>
          <w:szCs w:val="24"/>
        </w:rPr>
        <w:t>Śląskiego</w:t>
      </w:r>
      <w:bookmarkEnd w:id="2"/>
      <w:r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EE13C8" w:rsidRPr="006C752A">
        <w:rPr>
          <w:rFonts w:ascii="Aptos Narrow" w:hAnsi="Aptos Narrow"/>
          <w:bCs/>
          <w:sz w:val="24"/>
          <w:szCs w:val="24"/>
        </w:rPr>
        <w:t>2021-2027</w:t>
      </w:r>
    </w:p>
    <w:bookmarkEnd w:id="0"/>
    <w:p w14:paraId="2EA6830C" w14:textId="3B98CD76" w:rsidR="00BE42F0" w:rsidRPr="006C752A" w:rsidRDefault="00F326A5" w:rsidP="00AD1273">
      <w:pPr>
        <w:tabs>
          <w:tab w:val="left" w:pos="284"/>
        </w:tabs>
        <w:spacing w:before="480" w:after="0" w:line="360" w:lineRule="auto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Imię i nazwisko</w:t>
      </w:r>
      <w:r w:rsidR="001A34FE" w:rsidRPr="006C752A">
        <w:rPr>
          <w:rFonts w:ascii="Aptos Narrow" w:hAnsi="Aptos Narrow"/>
          <w:sz w:val="24"/>
          <w:szCs w:val="24"/>
        </w:rPr>
        <w:t xml:space="preserve"> </w:t>
      </w:r>
      <w:r w:rsidR="007D151B" w:rsidRPr="006C752A">
        <w:rPr>
          <w:rFonts w:ascii="Aptos Narrow" w:hAnsi="Aptos Narrow"/>
          <w:sz w:val="24"/>
          <w:szCs w:val="24"/>
        </w:rPr>
        <w:tab/>
      </w:r>
      <w:r w:rsidR="00053FEC" w:rsidRPr="006C752A">
        <w:rPr>
          <w:rFonts w:ascii="Aptos Narrow" w:hAnsi="Aptos Narrow"/>
          <w:sz w:val="24"/>
          <w:szCs w:val="24"/>
        </w:rPr>
        <w:tab/>
      </w:r>
      <w:r w:rsidR="0068287E" w:rsidRPr="006C752A">
        <w:rPr>
          <w:rFonts w:ascii="Aptos Narrow" w:hAnsi="Aptos Narrow"/>
          <w:sz w:val="24"/>
          <w:szCs w:val="24"/>
        </w:rPr>
        <w:t>…………………………</w:t>
      </w:r>
      <w:r w:rsidR="00481940">
        <w:rPr>
          <w:rFonts w:ascii="Aptos Narrow" w:hAnsi="Aptos Narrow"/>
          <w:sz w:val="24"/>
          <w:szCs w:val="24"/>
        </w:rPr>
        <w:t>..</w:t>
      </w:r>
      <w:r w:rsidR="0068287E" w:rsidRPr="006C752A">
        <w:rPr>
          <w:rFonts w:ascii="Aptos Narrow" w:hAnsi="Aptos Narrow"/>
          <w:sz w:val="24"/>
          <w:szCs w:val="24"/>
        </w:rPr>
        <w:t>…………….…….........</w:t>
      </w:r>
    </w:p>
    <w:p w14:paraId="0F7EF9BE" w14:textId="126CC3D8" w:rsidR="00522EE5" w:rsidRPr="006C752A" w:rsidRDefault="00BE42F0" w:rsidP="00AD1273">
      <w:pPr>
        <w:spacing w:before="120" w:after="0" w:line="360" w:lineRule="auto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pacing w:val="-2"/>
          <w:sz w:val="24"/>
          <w:szCs w:val="24"/>
        </w:rPr>
        <w:t>PESEL</w:t>
      </w:r>
      <w:r w:rsidR="0068287E" w:rsidRPr="006C752A">
        <w:rPr>
          <w:rFonts w:ascii="Aptos Narrow" w:hAnsi="Aptos Narrow"/>
          <w:spacing w:val="-2"/>
          <w:sz w:val="24"/>
          <w:szCs w:val="24"/>
        </w:rPr>
        <w:t xml:space="preserve"> / inny identyfikator</w:t>
      </w:r>
      <w:r w:rsidRPr="006C752A">
        <w:rPr>
          <w:rFonts w:ascii="Aptos Narrow" w:hAnsi="Aptos Narrow"/>
          <w:sz w:val="24"/>
          <w:szCs w:val="24"/>
        </w:rPr>
        <w:t xml:space="preserve"> </w:t>
      </w:r>
      <w:r w:rsidR="00481940">
        <w:rPr>
          <w:rFonts w:ascii="Aptos Narrow" w:hAnsi="Aptos Narrow"/>
          <w:sz w:val="24"/>
          <w:szCs w:val="24"/>
        </w:rPr>
        <w:tab/>
      </w:r>
      <w:r w:rsidR="00481940" w:rsidRPr="006C752A">
        <w:rPr>
          <w:rFonts w:ascii="Aptos Narrow" w:hAnsi="Aptos Narrow"/>
          <w:sz w:val="24"/>
          <w:szCs w:val="24"/>
        </w:rPr>
        <w:t>…………………………</w:t>
      </w:r>
      <w:r w:rsidR="00481940">
        <w:rPr>
          <w:rFonts w:ascii="Aptos Narrow" w:hAnsi="Aptos Narrow"/>
          <w:sz w:val="24"/>
          <w:szCs w:val="24"/>
        </w:rPr>
        <w:t>..</w:t>
      </w:r>
      <w:r w:rsidR="00481940" w:rsidRPr="006C752A">
        <w:rPr>
          <w:rFonts w:ascii="Aptos Narrow" w:hAnsi="Aptos Narrow"/>
          <w:sz w:val="24"/>
          <w:szCs w:val="24"/>
        </w:rPr>
        <w:t>…………….…….........</w:t>
      </w:r>
    </w:p>
    <w:p w14:paraId="681FD116" w14:textId="6A71F298" w:rsidR="006F40CB" w:rsidRPr="00481940" w:rsidRDefault="006C7EDF" w:rsidP="00AD1273">
      <w:pPr>
        <w:spacing w:before="240" w:after="0"/>
        <w:rPr>
          <w:rFonts w:ascii="Aptos Narrow" w:hAnsi="Aptos Narrow" w:cs="Calibri"/>
          <w:sz w:val="24"/>
          <w:szCs w:val="24"/>
        </w:rPr>
      </w:pPr>
      <w:r w:rsidRPr="00481940">
        <w:rPr>
          <w:rFonts w:ascii="Aptos Narrow" w:hAnsi="Aptos Narrow" w:cs="Calibri"/>
          <w:sz w:val="24"/>
          <w:szCs w:val="24"/>
        </w:rPr>
        <w:t xml:space="preserve">Oświadczam, że spełniam kryteria uczestnictwa w projekcie </w:t>
      </w:r>
      <w:r w:rsidR="00D41B24" w:rsidRPr="00481940">
        <w:rPr>
          <w:rFonts w:ascii="Aptos Narrow" w:hAnsi="Aptos Narrow" w:cs="Calibri"/>
          <w:b/>
          <w:bCs/>
          <w:sz w:val="24"/>
          <w:szCs w:val="24"/>
        </w:rPr>
        <w:t>„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l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w</w:t>
      </w:r>
      <w:r w:rsidR="00D41B24" w:rsidRPr="00481940">
        <w:rPr>
          <w:rFonts w:ascii="Aptos Narrow" w:hAnsi="Aptos Narrow" w:cs="Calibri"/>
          <w:b/>
          <w:bCs/>
          <w:sz w:val="24"/>
          <w:szCs w:val="24"/>
        </w:rPr>
        <w:t>”</w:t>
      </w:r>
      <w:r w:rsidRPr="00481940">
        <w:rPr>
          <w:rFonts w:ascii="Aptos Narrow" w:hAnsi="Aptos Narrow" w:cs="Calibri"/>
          <w:sz w:val="24"/>
          <w:szCs w:val="24"/>
        </w:rPr>
        <w:t>, tj.:</w:t>
      </w:r>
    </w:p>
    <w:p w14:paraId="28A8DFCA" w14:textId="5DC99E4F" w:rsidR="005A6735" w:rsidRPr="00556AB6" w:rsidRDefault="00481940" w:rsidP="00AD1273">
      <w:pPr>
        <w:pStyle w:val="Akapitzlist"/>
        <w:numPr>
          <w:ilvl w:val="0"/>
          <w:numId w:val="21"/>
        </w:numPr>
        <w:rPr>
          <w:rFonts w:ascii="Aptos Narrow" w:hAnsi="Aptos Narrow" w:cs="Arial"/>
          <w:sz w:val="24"/>
          <w:szCs w:val="24"/>
        </w:rPr>
      </w:pPr>
      <w:r w:rsidRPr="00481940">
        <w:rPr>
          <w:rFonts w:ascii="Aptos Narrow" w:hAnsi="Aptos Narrow" w:cs="Arial"/>
          <w:sz w:val="24"/>
          <w:szCs w:val="24"/>
        </w:rPr>
        <w:t xml:space="preserve">Zamieszkuję </w:t>
      </w:r>
      <w:r w:rsidR="00556AB6" w:rsidRPr="00936E5E">
        <w:rPr>
          <w:rFonts w:ascii="Aptos Narrow" w:hAnsi="Aptos Narrow" w:cs="Arial"/>
          <w:sz w:val="24"/>
          <w:szCs w:val="24"/>
        </w:rPr>
        <w:t>lub pracuj</w:t>
      </w:r>
      <w:r w:rsidR="00556AB6">
        <w:rPr>
          <w:rFonts w:ascii="Aptos Narrow" w:hAnsi="Aptos Narrow" w:cs="Arial"/>
          <w:sz w:val="24"/>
          <w:szCs w:val="24"/>
        </w:rPr>
        <w:t>ę</w:t>
      </w:r>
      <w:r w:rsidR="00556AB6" w:rsidRPr="00936E5E">
        <w:rPr>
          <w:rFonts w:ascii="Aptos Narrow" w:hAnsi="Aptos Narrow" w:cs="Arial"/>
          <w:sz w:val="24"/>
          <w:szCs w:val="24"/>
        </w:rPr>
        <w:t xml:space="preserve"> w województwie śląskim</w:t>
      </w:r>
      <w:r w:rsidR="00A16F15" w:rsidRPr="00481940">
        <w:rPr>
          <w:rFonts w:ascii="Aptos Narrow" w:hAnsi="Aptos Narrow" w:cs="Arial"/>
          <w:spacing w:val="-2"/>
          <w:sz w:val="24"/>
          <w:szCs w:val="24"/>
        </w:rPr>
        <w:t>.</w:t>
      </w:r>
    </w:p>
    <w:p w14:paraId="7DE16A25" w14:textId="6FE99AD2" w:rsidR="00556AB6" w:rsidRPr="00556AB6" w:rsidRDefault="00556AB6" w:rsidP="00AD1273">
      <w:pPr>
        <w:pStyle w:val="Akapitzlist"/>
        <w:numPr>
          <w:ilvl w:val="0"/>
          <w:numId w:val="21"/>
        </w:numPr>
        <w:rPr>
          <w:rFonts w:ascii="Aptos Narrow" w:hAnsi="Aptos Narrow" w:cs="Arial"/>
          <w:spacing w:val="-2"/>
          <w:sz w:val="24"/>
          <w:szCs w:val="24"/>
        </w:rPr>
      </w:pPr>
      <w:r w:rsidRPr="00556AB6">
        <w:rPr>
          <w:rFonts w:ascii="Aptos Narrow" w:hAnsi="Aptos Narrow" w:cs="Arial"/>
          <w:spacing w:val="-2"/>
          <w:sz w:val="24"/>
          <w:szCs w:val="24"/>
        </w:rPr>
        <w:t>Jestem</w:t>
      </w:r>
      <w:r w:rsidRPr="00556AB6">
        <w:rPr>
          <w:rFonts w:ascii="Aptos Narrow" w:hAnsi="Aptos Narrow" w:cs="Arial"/>
          <w:spacing w:val="-2"/>
          <w:sz w:val="24"/>
          <w:szCs w:val="24"/>
        </w:rPr>
        <w:t xml:space="preserve"> obywatelem państwa trzeciego, w tym migrantem, który przebywa w Polsce legalnie</w:t>
      </w:r>
      <w:r w:rsidRPr="00556AB6">
        <w:rPr>
          <w:rFonts w:ascii="Aptos Narrow" w:hAnsi="Aptos Narrow" w:cs="Arial"/>
          <w:spacing w:val="-2"/>
          <w:sz w:val="24"/>
          <w:szCs w:val="24"/>
        </w:rPr>
        <w:t>.</w:t>
      </w:r>
    </w:p>
    <w:p w14:paraId="4C607187" w14:textId="06CE1B32" w:rsidR="00FD6C48" w:rsidRPr="00481940" w:rsidRDefault="005A6735" w:rsidP="00FD6C48">
      <w:pPr>
        <w:pStyle w:val="Akapitzlist"/>
        <w:numPr>
          <w:ilvl w:val="0"/>
          <w:numId w:val="21"/>
        </w:numPr>
        <w:spacing w:before="120"/>
        <w:rPr>
          <w:rFonts w:ascii="Aptos Narrow" w:hAnsi="Aptos Narrow" w:cs="Arial"/>
          <w:sz w:val="24"/>
          <w:szCs w:val="24"/>
        </w:rPr>
      </w:pPr>
      <w:r w:rsidRPr="00481940">
        <w:rPr>
          <w:rFonts w:ascii="Aptos Narrow" w:hAnsi="Aptos Narrow" w:cs="Arial"/>
          <w:sz w:val="24"/>
          <w:szCs w:val="24"/>
        </w:rPr>
        <w:t xml:space="preserve">Jestem </w:t>
      </w:r>
      <w:r w:rsidR="0095776C" w:rsidRPr="00481940">
        <w:rPr>
          <w:rFonts w:ascii="Aptos Narrow" w:hAnsi="Aptos Narrow" w:cs="Arial"/>
          <w:sz w:val="24"/>
          <w:szCs w:val="24"/>
        </w:rPr>
        <w:t>osobą</w:t>
      </w:r>
      <w:r w:rsidRPr="00481940">
        <w:rPr>
          <w:rFonts w:ascii="Aptos Narrow" w:hAnsi="Aptos Narrow" w:cs="Arial"/>
          <w:sz w:val="24"/>
          <w:szCs w:val="24"/>
        </w:rPr>
        <w:t xml:space="preserve"> </w:t>
      </w:r>
      <w:r w:rsidR="00481940" w:rsidRPr="00481940">
        <w:rPr>
          <w:rFonts w:ascii="Aptos Narrow" w:hAnsi="Aptos Narrow" w:cs="Arial"/>
          <w:sz w:val="24"/>
          <w:szCs w:val="24"/>
        </w:rPr>
        <w:t>w wieku 1</w:t>
      </w:r>
      <w:r w:rsidR="00556AB6">
        <w:rPr>
          <w:rFonts w:ascii="Aptos Narrow" w:hAnsi="Aptos Narrow" w:cs="Arial"/>
          <w:sz w:val="24"/>
          <w:szCs w:val="24"/>
        </w:rPr>
        <w:t>8</w:t>
      </w:r>
      <w:r w:rsidR="00481940" w:rsidRPr="00481940">
        <w:rPr>
          <w:rFonts w:ascii="Aptos Narrow" w:hAnsi="Aptos Narrow" w:cs="Arial"/>
          <w:sz w:val="24"/>
          <w:szCs w:val="24"/>
        </w:rPr>
        <w:t xml:space="preserve"> lat i więcej</w:t>
      </w:r>
      <w:r w:rsidRPr="00481940">
        <w:rPr>
          <w:rFonts w:ascii="Aptos Narrow" w:hAnsi="Aptos Narrow" w:cs="Arial"/>
          <w:sz w:val="24"/>
          <w:szCs w:val="24"/>
        </w:rPr>
        <w:t>.</w:t>
      </w:r>
    </w:p>
    <w:p w14:paraId="229AAE5E" w14:textId="77777777" w:rsidR="00556AB6" w:rsidRPr="00556AB6" w:rsidRDefault="00CF1DE0" w:rsidP="008F4F0E">
      <w:pPr>
        <w:pStyle w:val="Akapitzlist"/>
        <w:numPr>
          <w:ilvl w:val="0"/>
          <w:numId w:val="21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 xml:space="preserve">Nie otrzymuję </w:t>
      </w:r>
      <w:r w:rsidR="00556AB6" w:rsidRPr="00936E5E">
        <w:rPr>
          <w:rFonts w:ascii="Aptos Narrow" w:hAnsi="Aptos Narrow" w:cs="Arial"/>
          <w:sz w:val="24"/>
          <w:szCs w:val="24"/>
        </w:rPr>
        <w:t>takich samych form wsparcia w innym przedsięwzięciu skierowanym do cudzoziemców (np. w projekcie utworzenia CIC).</w:t>
      </w:r>
    </w:p>
    <w:p w14:paraId="7F09A123" w14:textId="5D308977" w:rsidR="00DB2D8E" w:rsidRPr="006C752A" w:rsidRDefault="00DB2D8E" w:rsidP="00DB2D8E">
      <w:pPr>
        <w:spacing w:before="240" w:after="120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>
        <w:rPr>
          <w:rFonts w:ascii="Aptos Narrow" w:hAnsi="Aptos Narrow"/>
          <w:b/>
          <w:bCs/>
          <w:sz w:val="24"/>
          <w:szCs w:val="24"/>
          <w:u w:val="single"/>
        </w:rPr>
        <w:t>Wykształcenie</w:t>
      </w:r>
    </w:p>
    <w:p w14:paraId="156403AA" w14:textId="138FCA93" w:rsidR="00556AB6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Brak</w:t>
      </w:r>
    </w:p>
    <w:p w14:paraId="38ED3BD8" w14:textId="59304CBE" w:rsidR="00556AB6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Podstawowe</w:t>
      </w:r>
    </w:p>
    <w:p w14:paraId="001D91F5" w14:textId="02F09196" w:rsidR="00556AB6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Gimnazjalne</w:t>
      </w:r>
    </w:p>
    <w:p w14:paraId="0975183C" w14:textId="459C700A" w:rsidR="00556AB6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Ponadgimnazjalne</w:t>
      </w:r>
    </w:p>
    <w:p w14:paraId="6C2F5A10" w14:textId="475FB502" w:rsidR="00556AB6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Policealne</w:t>
      </w:r>
    </w:p>
    <w:p w14:paraId="46EBF049" w14:textId="02F69A72" w:rsidR="00DB2D8E" w:rsidRPr="00556AB6" w:rsidRDefault="00556AB6" w:rsidP="00556AB6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sz w:val="24"/>
          <w:szCs w:val="24"/>
        </w:rPr>
      </w:pPr>
      <w:r w:rsidRPr="00556AB6">
        <w:rPr>
          <w:rFonts w:ascii="Aptos Narrow" w:hAnsi="Aptos Narrow"/>
          <w:sz w:val="24"/>
          <w:szCs w:val="24"/>
        </w:rPr>
        <w:t>Wyższe</w:t>
      </w:r>
    </w:p>
    <w:p w14:paraId="551EF0D5" w14:textId="0213A6A0" w:rsidR="00CC5C18" w:rsidRPr="006C752A" w:rsidRDefault="00CC5C18" w:rsidP="0095776C">
      <w:pPr>
        <w:spacing w:before="240" w:after="120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481940">
        <w:rPr>
          <w:rFonts w:ascii="Aptos Narrow" w:hAnsi="Aptos Narrow"/>
          <w:b/>
          <w:bCs/>
          <w:sz w:val="24"/>
          <w:szCs w:val="24"/>
          <w:u w:val="single"/>
        </w:rPr>
        <w:t>Status na rynku pracy w chwili przystąpienia do udziału w projekcie:</w:t>
      </w:r>
    </w:p>
    <w:p w14:paraId="030346B1" w14:textId="60F500DF" w:rsidR="00CC5C18" w:rsidRPr="006C752A" w:rsidRDefault="00CC5C18" w:rsidP="00CC5C18">
      <w:pPr>
        <w:pStyle w:val="Akapitzlist"/>
        <w:numPr>
          <w:ilvl w:val="0"/>
          <w:numId w:val="25"/>
        </w:numPr>
        <w:spacing w:before="120" w:after="120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Jestem osobą bierną zawodowo, w tym:</w:t>
      </w:r>
    </w:p>
    <w:p w14:paraId="4504D6A5" w14:textId="27F1AFF2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bierną zawodowo uczącą się</w:t>
      </w:r>
      <w:r w:rsidR="002710D2" w:rsidRPr="006C752A">
        <w:rPr>
          <w:rFonts w:ascii="Aptos Narrow" w:hAnsi="Aptos Narrow"/>
          <w:bCs/>
          <w:sz w:val="24"/>
          <w:szCs w:val="24"/>
        </w:rPr>
        <w:t xml:space="preserve"> / odbywająca kształcenie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7BFBFAAA" w14:textId="5FB73A51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bierną zawodowo nieuczestniczącą w kształceniu i szkoleniu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2173BDB1" w14:textId="1345194F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inne</w:t>
      </w:r>
      <w:r w:rsidR="009042C8" w:rsidRPr="006C752A">
        <w:rPr>
          <w:rFonts w:ascii="Aptos Narrow" w:hAnsi="Aptos Narrow"/>
          <w:bCs/>
          <w:sz w:val="24"/>
          <w:szCs w:val="24"/>
        </w:rPr>
        <w:t>;</w:t>
      </w:r>
    </w:p>
    <w:p w14:paraId="1FEB38DD" w14:textId="095B7B19" w:rsidR="00CC5C18" w:rsidRPr="006C752A" w:rsidRDefault="00CC5C18" w:rsidP="00CC5C18">
      <w:pPr>
        <w:pStyle w:val="Akapitzlist"/>
        <w:numPr>
          <w:ilvl w:val="0"/>
          <w:numId w:val="25"/>
        </w:numPr>
        <w:spacing w:before="240" w:after="120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 w:cstheme="minorHAnsi"/>
          <w:sz w:val="24"/>
          <w:szCs w:val="24"/>
          <w:lang w:eastAsia="pl-PL"/>
        </w:rPr>
        <w:t>Jestem osobą bezrobotną, w tym</w:t>
      </w:r>
      <w:r w:rsidR="00586858" w:rsidRPr="006C752A">
        <w:rPr>
          <w:rFonts w:ascii="Aptos Narrow" w:hAnsi="Aptos Narrow" w:cstheme="minorHAnsi"/>
          <w:sz w:val="24"/>
          <w:szCs w:val="24"/>
          <w:lang w:eastAsia="pl-PL"/>
        </w:rPr>
        <w:t>:</w:t>
      </w:r>
    </w:p>
    <w:p w14:paraId="7092C784" w14:textId="5CE8A40B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bezrobotną zarejestrowaną w ewidencji urzędów pracy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7D9CBE12" w14:textId="63EA2A9D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długotrwale bezrobotną zarejestrowaną w ewidencji urzędów pracy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3C56BD96" w14:textId="2971A31A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bezrobotną niezarejestrowaną w ewidencji urzędów pracy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1582875C" w14:textId="078ADCAA" w:rsidR="00CC5C18" w:rsidRPr="006C752A" w:rsidRDefault="00CC5C18" w:rsidP="00FD6C48">
      <w:pPr>
        <w:pStyle w:val="Akapitzlist"/>
        <w:numPr>
          <w:ilvl w:val="1"/>
          <w:numId w:val="25"/>
        </w:numPr>
        <w:spacing w:before="240" w:after="120"/>
        <w:ind w:left="757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osobą długotrwale bezrobotną niezarejestrowaną w ewidencji urzędów pracy</w:t>
      </w:r>
      <w:r w:rsidR="009042C8" w:rsidRPr="006C752A">
        <w:rPr>
          <w:rFonts w:ascii="Aptos Narrow" w:hAnsi="Aptos Narrow"/>
          <w:bCs/>
          <w:sz w:val="24"/>
          <w:szCs w:val="24"/>
        </w:rPr>
        <w:t>;</w:t>
      </w:r>
    </w:p>
    <w:p w14:paraId="0A7F1B06" w14:textId="77777777" w:rsidR="00853984" w:rsidRPr="006C752A" w:rsidRDefault="00853984" w:rsidP="00853984">
      <w:pPr>
        <w:pStyle w:val="Akapitzlist"/>
        <w:numPr>
          <w:ilvl w:val="0"/>
          <w:numId w:val="25"/>
        </w:numPr>
        <w:spacing w:before="240" w:after="120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 w:cstheme="minorHAnsi"/>
          <w:sz w:val="24"/>
          <w:szCs w:val="24"/>
          <w:lang w:eastAsia="pl-PL"/>
        </w:rPr>
        <w:t>Jestem osobą pracującą, w tym:</w:t>
      </w:r>
    </w:p>
    <w:p w14:paraId="493C638F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prowadzącą działalność na własny rachunek</w:t>
      </w:r>
    </w:p>
    <w:p w14:paraId="2CC44F80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administracji rządowej</w:t>
      </w:r>
    </w:p>
    <w:p w14:paraId="38513918" w14:textId="0BE06BE8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 xml:space="preserve">osobą pracującą w administracji samorządowej </w:t>
      </w:r>
      <w:r w:rsidR="00FD6C48" w:rsidRPr="006C752A">
        <w:rPr>
          <w:rFonts w:ascii="Aptos Narrow" w:hAnsi="Aptos Narrow"/>
          <w:sz w:val="24"/>
          <w:szCs w:val="24"/>
        </w:rPr>
        <w:br/>
      </w:r>
      <w:r w:rsidRPr="006C752A">
        <w:rPr>
          <w:rFonts w:ascii="Aptos Narrow" w:hAnsi="Aptos Narrow"/>
          <w:sz w:val="24"/>
          <w:szCs w:val="24"/>
        </w:rPr>
        <w:t>(z wyłączeniem szkół i placówek systemu oświaty)</w:t>
      </w:r>
    </w:p>
    <w:p w14:paraId="1F0822C4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lastRenderedPageBreak/>
        <w:t>osobą pracującą w organizacji pozarządowej</w:t>
      </w:r>
    </w:p>
    <w:p w14:paraId="162A89E7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MMŚP</w:t>
      </w:r>
    </w:p>
    <w:p w14:paraId="78F92E71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dużym przedsiębiorstwie</w:t>
      </w:r>
    </w:p>
    <w:p w14:paraId="618465F7" w14:textId="77777777" w:rsidR="00CF1DE0" w:rsidRPr="006C752A" w:rsidRDefault="00853984" w:rsidP="00CF1DE0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podmiocie wykonującym działalność leczniczą</w:t>
      </w:r>
    </w:p>
    <w:p w14:paraId="4ED2037E" w14:textId="77777777" w:rsidR="00CF1DE0" w:rsidRPr="006C752A" w:rsidRDefault="00CF1DE0" w:rsidP="00CF1DE0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szkole lub placówce systemu oświaty (kadra pedagogiczna)</w:t>
      </w:r>
    </w:p>
    <w:p w14:paraId="63671681" w14:textId="77777777" w:rsidR="00CF1DE0" w:rsidRPr="006C752A" w:rsidRDefault="00CF1DE0" w:rsidP="00CF1DE0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szkole lub placówce systemu oświaty (kadra niepedagogiczna)</w:t>
      </w:r>
    </w:p>
    <w:p w14:paraId="1FFCBFA3" w14:textId="13DEBF8C" w:rsidR="00CF1DE0" w:rsidRPr="006C752A" w:rsidRDefault="00CF1DE0" w:rsidP="00CF1DE0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szkole lub placówce systemu oświaty (kadra zarządzająca)</w:t>
      </w:r>
    </w:p>
    <w:p w14:paraId="719411AD" w14:textId="77777777" w:rsidR="00853984" w:rsidRPr="006C752A" w:rsidRDefault="00853984" w:rsidP="00CF1DE0">
      <w:pPr>
        <w:pStyle w:val="Akapitzlist"/>
        <w:numPr>
          <w:ilvl w:val="0"/>
          <w:numId w:val="29"/>
        </w:numPr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na uczelni</w:t>
      </w:r>
    </w:p>
    <w:p w14:paraId="5877110F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instytucie naukowym</w:t>
      </w:r>
    </w:p>
    <w:p w14:paraId="6AD645FC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instytucie badawczym</w:t>
      </w:r>
    </w:p>
    <w:p w14:paraId="3947D713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instytucie działającym w ramach Sieci Badawczej Łukasiewicz</w:t>
      </w:r>
    </w:p>
    <w:p w14:paraId="1412B791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w międzynarodowym instytucie naukowym</w:t>
      </w:r>
    </w:p>
    <w:p w14:paraId="2D18E9FA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dla federacji podmiotów systemu szkolnictwa wyższego i nauki</w:t>
      </w:r>
    </w:p>
    <w:p w14:paraId="2FD4ED6B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osobą pracującą na rzecz państwowej osoby prawnej</w:t>
      </w:r>
    </w:p>
    <w:p w14:paraId="16A4F44C" w14:textId="77777777" w:rsidR="00853984" w:rsidRPr="006C752A" w:rsidRDefault="00853984" w:rsidP="00FD6C48">
      <w:pPr>
        <w:pStyle w:val="Akapitzlist"/>
        <w:numPr>
          <w:ilvl w:val="0"/>
          <w:numId w:val="29"/>
        </w:numPr>
        <w:tabs>
          <w:tab w:val="left" w:pos="851"/>
        </w:tabs>
        <w:spacing w:before="240" w:after="120"/>
        <w:ind w:left="757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inne ……………………………………………….........</w:t>
      </w:r>
    </w:p>
    <w:p w14:paraId="470A92BA" w14:textId="5AAE4C9E" w:rsidR="00586858" w:rsidRPr="006C752A" w:rsidRDefault="00586858" w:rsidP="00FD6C48">
      <w:pPr>
        <w:spacing w:before="240" w:after="120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/>
          <w:bCs/>
          <w:sz w:val="24"/>
          <w:szCs w:val="24"/>
          <w:u w:val="single"/>
        </w:rPr>
        <w:t>Status w chwili przystąpienia do udziału w projekcie:</w:t>
      </w:r>
    </w:p>
    <w:p w14:paraId="14CE500D" w14:textId="1CA1E6F9" w:rsidR="00586858" w:rsidRPr="006C752A" w:rsidRDefault="00586858" w:rsidP="00BF456D">
      <w:pPr>
        <w:pStyle w:val="Akapitzlist"/>
        <w:numPr>
          <w:ilvl w:val="0"/>
          <w:numId w:val="27"/>
        </w:numPr>
        <w:spacing w:before="120" w:after="120"/>
        <w:ind w:left="426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Jestem osobą obcego pochodzenia</w:t>
      </w:r>
      <w:r w:rsidR="009042C8" w:rsidRPr="006C752A">
        <w:rPr>
          <w:rFonts w:ascii="Aptos Narrow" w:hAnsi="Aptos Narrow"/>
          <w:sz w:val="24"/>
          <w:szCs w:val="24"/>
        </w:rPr>
        <w:t>:</w:t>
      </w:r>
    </w:p>
    <w:p w14:paraId="3DC82C1F" w14:textId="51470A49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tak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43517C00" w14:textId="56D29FCE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nie</w:t>
      </w:r>
      <w:r w:rsidR="00F854E2" w:rsidRPr="006C752A">
        <w:rPr>
          <w:rFonts w:ascii="Aptos Narrow" w:hAnsi="Aptos Narrow"/>
          <w:bCs/>
          <w:sz w:val="24"/>
          <w:szCs w:val="24"/>
        </w:rPr>
        <w:t>.</w:t>
      </w:r>
    </w:p>
    <w:p w14:paraId="3DE982D5" w14:textId="77777777" w:rsidR="00A75199" w:rsidRPr="006C752A" w:rsidRDefault="00A75199" w:rsidP="00FD6C48">
      <w:pPr>
        <w:pStyle w:val="Akapitzlist"/>
        <w:spacing w:after="120"/>
        <w:ind w:left="851"/>
        <w:rPr>
          <w:rFonts w:ascii="Aptos Narrow" w:hAnsi="Aptos Narrow"/>
          <w:b/>
          <w:bCs/>
          <w:sz w:val="20"/>
          <w:szCs w:val="20"/>
          <w:u w:val="single"/>
        </w:rPr>
      </w:pPr>
    </w:p>
    <w:p w14:paraId="6CB29964" w14:textId="77777777" w:rsidR="00B12618" w:rsidRPr="006C752A" w:rsidRDefault="00B12618" w:rsidP="00B12618">
      <w:pPr>
        <w:pStyle w:val="Akapitzlist"/>
        <w:numPr>
          <w:ilvl w:val="0"/>
          <w:numId w:val="27"/>
        </w:numPr>
        <w:spacing w:before="240" w:after="120"/>
        <w:ind w:left="426"/>
        <w:rPr>
          <w:rFonts w:ascii="Aptos Narrow" w:hAnsi="Aptos Narrow"/>
          <w:sz w:val="24"/>
          <w:szCs w:val="24"/>
          <w:u w:val="single"/>
        </w:rPr>
      </w:pPr>
      <w:r w:rsidRPr="006C752A">
        <w:rPr>
          <w:rFonts w:ascii="Aptos Narrow" w:hAnsi="Aptos Narrow"/>
          <w:sz w:val="24"/>
          <w:szCs w:val="24"/>
        </w:rPr>
        <w:t>Jestem osobą państwa trzeciego:</w:t>
      </w:r>
    </w:p>
    <w:p w14:paraId="1AB37D9A" w14:textId="77777777" w:rsidR="00B12618" w:rsidRPr="006C752A" w:rsidRDefault="00B12618" w:rsidP="00B12618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tak,</w:t>
      </w:r>
    </w:p>
    <w:p w14:paraId="72E6428D" w14:textId="77777777" w:rsidR="00B12618" w:rsidRPr="006C752A" w:rsidRDefault="00B12618" w:rsidP="00B12618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nie.</w:t>
      </w:r>
    </w:p>
    <w:p w14:paraId="0F132657" w14:textId="77777777" w:rsidR="00B12618" w:rsidRPr="006C752A" w:rsidRDefault="00B12618" w:rsidP="00FD6C48">
      <w:pPr>
        <w:pStyle w:val="Akapitzlist"/>
        <w:spacing w:after="120"/>
        <w:ind w:left="426"/>
        <w:rPr>
          <w:rFonts w:ascii="Aptos Narrow" w:hAnsi="Aptos Narrow"/>
          <w:b/>
          <w:bCs/>
          <w:sz w:val="20"/>
          <w:szCs w:val="20"/>
          <w:u w:val="single"/>
        </w:rPr>
      </w:pPr>
    </w:p>
    <w:p w14:paraId="447E500D" w14:textId="55AE8E32" w:rsidR="00586858" w:rsidRPr="006C752A" w:rsidRDefault="00586858" w:rsidP="00A75199">
      <w:pPr>
        <w:pStyle w:val="Akapitzlist"/>
        <w:numPr>
          <w:ilvl w:val="0"/>
          <w:numId w:val="27"/>
        </w:numPr>
        <w:spacing w:before="240" w:after="120"/>
        <w:ind w:left="426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sz w:val="24"/>
          <w:szCs w:val="24"/>
        </w:rPr>
        <w:t>Jestem osobą należącą do mniejszości</w:t>
      </w:r>
      <w:r w:rsidR="00B12618" w:rsidRPr="006C752A">
        <w:rPr>
          <w:rFonts w:ascii="Aptos Narrow" w:hAnsi="Aptos Narrow"/>
          <w:sz w:val="24"/>
          <w:szCs w:val="24"/>
        </w:rPr>
        <w:t xml:space="preserve"> narodowej lub etnicznej</w:t>
      </w:r>
      <w:r w:rsidRPr="006C752A">
        <w:rPr>
          <w:rFonts w:ascii="Aptos Narrow" w:hAnsi="Aptos Narrow"/>
          <w:sz w:val="24"/>
          <w:szCs w:val="24"/>
        </w:rPr>
        <w:t>, w tym społeczności marginalizowanych</w:t>
      </w:r>
      <w:r w:rsidR="009042C8" w:rsidRPr="006C752A">
        <w:rPr>
          <w:rFonts w:ascii="Aptos Narrow" w:hAnsi="Aptos Narrow"/>
          <w:sz w:val="24"/>
          <w:szCs w:val="24"/>
        </w:rPr>
        <w:t>:</w:t>
      </w:r>
    </w:p>
    <w:p w14:paraId="31ECF3D4" w14:textId="3328FF80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tak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6A52CCD4" w14:textId="46DEAA37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nie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51688617" w14:textId="2520EE21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odmowa podania informacji</w:t>
      </w:r>
      <w:r w:rsidR="009042C8" w:rsidRPr="006C752A">
        <w:rPr>
          <w:rFonts w:ascii="Aptos Narrow" w:hAnsi="Aptos Narrow"/>
          <w:bCs/>
          <w:sz w:val="24"/>
          <w:szCs w:val="24"/>
        </w:rPr>
        <w:t>.</w:t>
      </w:r>
    </w:p>
    <w:p w14:paraId="1D9D47E4" w14:textId="77777777" w:rsidR="00A75199" w:rsidRPr="006C752A" w:rsidRDefault="00A75199" w:rsidP="00FD6C48">
      <w:pPr>
        <w:pStyle w:val="Akapitzlist"/>
        <w:spacing w:after="120"/>
        <w:ind w:left="851"/>
        <w:rPr>
          <w:rFonts w:ascii="Aptos Narrow" w:hAnsi="Aptos Narrow"/>
          <w:b/>
          <w:bCs/>
          <w:sz w:val="20"/>
          <w:szCs w:val="20"/>
          <w:u w:val="single"/>
        </w:rPr>
      </w:pPr>
    </w:p>
    <w:p w14:paraId="1E8F4808" w14:textId="2A47BD86" w:rsidR="00B12618" w:rsidRPr="006C752A" w:rsidRDefault="00B12618" w:rsidP="00B12618">
      <w:pPr>
        <w:pStyle w:val="Akapitzlist"/>
        <w:numPr>
          <w:ilvl w:val="0"/>
          <w:numId w:val="27"/>
        </w:numPr>
        <w:spacing w:before="240" w:after="120"/>
        <w:ind w:left="426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 w:cstheme="minorHAnsi"/>
          <w:sz w:val="24"/>
          <w:szCs w:val="24"/>
          <w:lang w:eastAsia="pl-PL"/>
        </w:rPr>
        <w:t>Jestem osobą</w:t>
      </w:r>
      <w:r w:rsidRPr="006C752A">
        <w:rPr>
          <w:rFonts w:ascii="Aptos Narrow" w:hAnsi="Aptos Narrow"/>
          <w:sz w:val="24"/>
          <w:szCs w:val="24"/>
        </w:rPr>
        <w:t xml:space="preserve"> bezdomną lub dotkniętą wykluczeniem z dostępu do mieszkań:</w:t>
      </w:r>
    </w:p>
    <w:p w14:paraId="79CB23A9" w14:textId="77777777" w:rsidR="00B12618" w:rsidRPr="006C752A" w:rsidRDefault="00B12618" w:rsidP="00B12618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tak,</w:t>
      </w:r>
    </w:p>
    <w:p w14:paraId="0123F28D" w14:textId="77777777" w:rsidR="00B12618" w:rsidRPr="006C752A" w:rsidRDefault="00B12618" w:rsidP="00B12618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nie.</w:t>
      </w:r>
    </w:p>
    <w:p w14:paraId="33689BC4" w14:textId="77777777" w:rsidR="00FD6C48" w:rsidRPr="006C752A" w:rsidRDefault="00FD6C48" w:rsidP="00FD6C48">
      <w:pPr>
        <w:pStyle w:val="Akapitzlist"/>
        <w:spacing w:after="120"/>
        <w:ind w:left="851"/>
        <w:rPr>
          <w:rFonts w:ascii="Aptos Narrow" w:hAnsi="Aptos Narrow"/>
          <w:b/>
          <w:bCs/>
          <w:sz w:val="20"/>
          <w:szCs w:val="20"/>
          <w:u w:val="single"/>
        </w:rPr>
      </w:pPr>
    </w:p>
    <w:p w14:paraId="6FD7417B" w14:textId="333E1E58" w:rsidR="00586858" w:rsidRPr="006C752A" w:rsidRDefault="00586858" w:rsidP="00A75199">
      <w:pPr>
        <w:pStyle w:val="Akapitzlist"/>
        <w:numPr>
          <w:ilvl w:val="0"/>
          <w:numId w:val="27"/>
        </w:numPr>
        <w:spacing w:before="240" w:after="120"/>
        <w:ind w:left="426"/>
        <w:rPr>
          <w:rFonts w:ascii="Aptos Narrow" w:hAnsi="Aptos Narrow"/>
          <w:sz w:val="24"/>
          <w:szCs w:val="24"/>
        </w:rPr>
      </w:pPr>
      <w:r w:rsidRPr="006C752A">
        <w:rPr>
          <w:rFonts w:ascii="Aptos Narrow" w:hAnsi="Aptos Narrow"/>
          <w:sz w:val="24"/>
          <w:szCs w:val="24"/>
        </w:rPr>
        <w:t>Jestem osobą z niepełnosprawnościami</w:t>
      </w:r>
      <w:r w:rsidR="009042C8" w:rsidRPr="006C752A">
        <w:rPr>
          <w:rFonts w:ascii="Aptos Narrow" w:hAnsi="Aptos Narrow"/>
          <w:sz w:val="24"/>
          <w:szCs w:val="24"/>
        </w:rPr>
        <w:t>:</w:t>
      </w:r>
    </w:p>
    <w:p w14:paraId="68EB9DC9" w14:textId="499ED942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tak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32111C76" w14:textId="6E019343" w:rsidR="00A75199" w:rsidRPr="006C752A" w:rsidRDefault="00A75199" w:rsidP="00A75199">
      <w:pPr>
        <w:pStyle w:val="Akapitzlist"/>
        <w:numPr>
          <w:ilvl w:val="1"/>
          <w:numId w:val="25"/>
        </w:numPr>
        <w:spacing w:before="240" w:after="12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nie</w:t>
      </w:r>
      <w:r w:rsidR="009042C8" w:rsidRPr="006C752A">
        <w:rPr>
          <w:rFonts w:ascii="Aptos Narrow" w:hAnsi="Aptos Narrow"/>
          <w:bCs/>
          <w:sz w:val="24"/>
          <w:szCs w:val="24"/>
        </w:rPr>
        <w:t>,</w:t>
      </w:r>
    </w:p>
    <w:p w14:paraId="17109B4C" w14:textId="29B77AD7" w:rsidR="00C27B9D" w:rsidRPr="006C752A" w:rsidRDefault="00A75199" w:rsidP="00B12618">
      <w:pPr>
        <w:pStyle w:val="Akapitzlist"/>
        <w:numPr>
          <w:ilvl w:val="1"/>
          <w:numId w:val="25"/>
        </w:numPr>
        <w:spacing w:before="240"/>
        <w:ind w:left="851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Cs/>
          <w:sz w:val="24"/>
          <w:szCs w:val="24"/>
        </w:rPr>
        <w:t>odmowa podania informacji</w:t>
      </w:r>
      <w:r w:rsidR="009042C8" w:rsidRPr="006C752A">
        <w:rPr>
          <w:rFonts w:ascii="Aptos Narrow" w:hAnsi="Aptos Narrow"/>
          <w:bCs/>
          <w:sz w:val="24"/>
          <w:szCs w:val="24"/>
        </w:rPr>
        <w:t>.</w:t>
      </w:r>
    </w:p>
    <w:p w14:paraId="1FEC78D7" w14:textId="55116305" w:rsidR="00B32596" w:rsidRPr="006C752A" w:rsidRDefault="00B32596" w:rsidP="00A75199">
      <w:pPr>
        <w:spacing w:before="480" w:after="0"/>
        <w:rPr>
          <w:rFonts w:ascii="Aptos Narrow" w:hAnsi="Aptos Narrow"/>
          <w:b/>
          <w:bCs/>
          <w:sz w:val="24"/>
          <w:szCs w:val="24"/>
          <w:u w:val="single"/>
        </w:rPr>
      </w:pPr>
      <w:r w:rsidRPr="006C752A">
        <w:rPr>
          <w:rFonts w:ascii="Aptos Narrow" w:hAnsi="Aptos Narrow"/>
          <w:b/>
          <w:bCs/>
          <w:sz w:val="24"/>
          <w:szCs w:val="24"/>
          <w:u w:val="single"/>
        </w:rPr>
        <w:t>Oświadczenia:</w:t>
      </w:r>
    </w:p>
    <w:p w14:paraId="46BD1456" w14:textId="7822342F" w:rsidR="007D151B" w:rsidRPr="006C752A" w:rsidRDefault="00DB251E" w:rsidP="007D151B">
      <w:pPr>
        <w:numPr>
          <w:ilvl w:val="0"/>
          <w:numId w:val="24"/>
        </w:numPr>
        <w:suppressAutoHyphens/>
        <w:autoSpaceDE w:val="0"/>
        <w:spacing w:after="0"/>
        <w:ind w:left="426" w:hanging="426"/>
        <w:rPr>
          <w:rFonts w:ascii="Aptos Narrow" w:hAnsi="Aptos Narrow" w:cstheme="minorHAnsi"/>
          <w:color w:val="000000"/>
          <w:sz w:val="24"/>
          <w:szCs w:val="24"/>
        </w:rPr>
      </w:pPr>
      <w:r w:rsidRPr="006C752A">
        <w:rPr>
          <w:rFonts w:ascii="Aptos Narrow" w:hAnsi="Aptos Narrow" w:cs="Calibri"/>
          <w:sz w:val="24"/>
          <w:szCs w:val="24"/>
        </w:rPr>
        <w:t xml:space="preserve">Znane mi są zasady udziału w projekcie </w:t>
      </w:r>
      <w:r w:rsidRPr="006C752A">
        <w:rPr>
          <w:rFonts w:ascii="Aptos Narrow" w:hAnsi="Aptos Narrow" w:cs="Calibri"/>
          <w:b/>
          <w:bCs/>
          <w:sz w:val="24"/>
          <w:szCs w:val="24"/>
        </w:rPr>
        <w:t>„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l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DB2D8E" w:rsidRPr="00DB2D8E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DB2D8E" w:rsidRPr="00DB2D8E">
        <w:rPr>
          <w:rFonts w:ascii="Aptos Narrow" w:hAnsi="Aptos Narrow" w:cs="Calibri"/>
          <w:b/>
          <w:bCs/>
          <w:sz w:val="24"/>
          <w:szCs w:val="24"/>
        </w:rPr>
        <w:t>w</w:t>
      </w:r>
      <w:r w:rsidRPr="006C752A">
        <w:rPr>
          <w:rFonts w:ascii="Aptos Narrow" w:hAnsi="Aptos Narrow" w:cs="Calibri"/>
          <w:b/>
          <w:bCs/>
          <w:sz w:val="24"/>
          <w:szCs w:val="24"/>
        </w:rPr>
        <w:t>”</w:t>
      </w:r>
      <w:r w:rsidRPr="006C752A">
        <w:rPr>
          <w:rFonts w:ascii="Aptos Narrow" w:hAnsi="Aptos Narrow" w:cs="Calibri"/>
          <w:sz w:val="24"/>
          <w:szCs w:val="24"/>
        </w:rPr>
        <w:t xml:space="preserve"> zawarte w Regulaminie rekrutacji i uczestnictwa. </w:t>
      </w:r>
      <w:r w:rsidRPr="006C752A">
        <w:rPr>
          <w:rFonts w:ascii="Aptos Narrow" w:hAnsi="Aptos Narrow" w:cs="Calibri"/>
          <w:sz w:val="24"/>
          <w:szCs w:val="24"/>
        </w:rPr>
        <w:lastRenderedPageBreak/>
        <w:t>Akceptuję wszystkie jego postanowienia i deklaruję wolę dobrowolnego uczestnictwa w projekcie.</w:t>
      </w:r>
    </w:p>
    <w:p w14:paraId="10A2E737" w14:textId="66D99E8D" w:rsidR="00BE42F0" w:rsidRPr="006C752A" w:rsidRDefault="00891060" w:rsidP="007D151B">
      <w:pPr>
        <w:numPr>
          <w:ilvl w:val="0"/>
          <w:numId w:val="24"/>
        </w:numPr>
        <w:suppressAutoHyphens/>
        <w:autoSpaceDE w:val="0"/>
        <w:spacing w:after="0"/>
        <w:ind w:left="426" w:hanging="426"/>
        <w:rPr>
          <w:rFonts w:ascii="Aptos Narrow" w:hAnsi="Aptos Narrow" w:cstheme="minorHAnsi"/>
          <w:color w:val="000000"/>
          <w:sz w:val="24"/>
          <w:szCs w:val="24"/>
        </w:rPr>
      </w:pPr>
      <w:r w:rsidRPr="006C752A">
        <w:rPr>
          <w:rFonts w:ascii="Aptos Narrow" w:hAnsi="Aptos Narrow" w:cstheme="minorHAnsi"/>
          <w:spacing w:val="-4"/>
          <w:sz w:val="24"/>
          <w:szCs w:val="24"/>
        </w:rPr>
        <w:t>Poinformowano mnie,</w:t>
      </w:r>
      <w:r w:rsidR="00BE42F0" w:rsidRPr="006C752A">
        <w:rPr>
          <w:rFonts w:ascii="Aptos Narrow" w:hAnsi="Aptos Narrow" w:cstheme="minorHAnsi"/>
          <w:spacing w:val="-4"/>
          <w:sz w:val="24"/>
          <w:szCs w:val="24"/>
        </w:rPr>
        <w:t xml:space="preserve"> że projekt </w:t>
      </w:r>
      <w:r w:rsidR="00D41B24" w:rsidRPr="006C752A">
        <w:rPr>
          <w:rFonts w:ascii="Aptos Narrow" w:hAnsi="Aptos Narrow" w:cstheme="minorHAnsi"/>
          <w:b/>
          <w:bCs/>
          <w:spacing w:val="-4"/>
          <w:sz w:val="24"/>
          <w:szCs w:val="24"/>
        </w:rPr>
        <w:t>„</w:t>
      </w:r>
      <w:r w:rsidR="00DB2D8E" w:rsidRPr="00DB2D8E">
        <w:rPr>
          <w:rFonts w:ascii="Aptos Narrow" w:hAnsi="Aptos Narrow" w:cstheme="minorHAnsi"/>
          <w:b/>
          <w:bCs/>
          <w:spacing w:val="-4"/>
          <w:sz w:val="24"/>
          <w:szCs w:val="24"/>
        </w:rPr>
        <w:t xml:space="preserve">Akcja Integracja na </w:t>
      </w:r>
      <w:r w:rsidR="00DB2D8E" w:rsidRPr="00DB2D8E">
        <w:rPr>
          <w:rFonts w:ascii="Aptos Narrow" w:hAnsi="Aptos Narrow" w:cstheme="minorHAnsi" w:hint="eastAsia"/>
          <w:b/>
          <w:bCs/>
          <w:spacing w:val="-4"/>
          <w:sz w:val="24"/>
          <w:szCs w:val="24"/>
        </w:rPr>
        <w:t>Ś</w:t>
      </w:r>
      <w:r w:rsidR="00DB2D8E" w:rsidRPr="00DB2D8E">
        <w:rPr>
          <w:rFonts w:ascii="Aptos Narrow" w:hAnsi="Aptos Narrow" w:cstheme="minorHAnsi"/>
          <w:b/>
          <w:bCs/>
          <w:spacing w:val="-4"/>
          <w:sz w:val="24"/>
          <w:szCs w:val="24"/>
        </w:rPr>
        <w:t>l</w:t>
      </w:r>
      <w:r w:rsidR="00DB2D8E" w:rsidRPr="00DB2D8E">
        <w:rPr>
          <w:rFonts w:ascii="Aptos Narrow" w:hAnsi="Aptos Narrow" w:cstheme="minorHAnsi" w:hint="eastAsia"/>
          <w:b/>
          <w:bCs/>
          <w:spacing w:val="-4"/>
          <w:sz w:val="24"/>
          <w:szCs w:val="24"/>
        </w:rPr>
        <w:t>ą</w:t>
      </w:r>
      <w:r w:rsidR="00DB2D8E" w:rsidRPr="00DB2D8E">
        <w:rPr>
          <w:rFonts w:ascii="Aptos Narrow" w:hAnsi="Aptos Narrow" w:cstheme="minorHAnsi"/>
          <w:b/>
          <w:bCs/>
          <w:spacing w:val="-4"/>
          <w:sz w:val="24"/>
          <w:szCs w:val="24"/>
        </w:rPr>
        <w:t>sku - wsparcie obywateli pa</w:t>
      </w:r>
      <w:r w:rsidR="00DB2D8E" w:rsidRPr="00DB2D8E">
        <w:rPr>
          <w:rFonts w:ascii="Aptos Narrow" w:hAnsi="Aptos Narrow" w:cstheme="minorHAnsi" w:hint="eastAsia"/>
          <w:b/>
          <w:bCs/>
          <w:spacing w:val="-4"/>
          <w:sz w:val="24"/>
          <w:szCs w:val="24"/>
        </w:rPr>
        <w:t>ń</w:t>
      </w:r>
      <w:r w:rsidR="00DB2D8E" w:rsidRPr="00DB2D8E">
        <w:rPr>
          <w:rFonts w:ascii="Aptos Narrow" w:hAnsi="Aptos Narrow" w:cstheme="minorHAnsi"/>
          <w:b/>
          <w:bCs/>
          <w:spacing w:val="-4"/>
          <w:sz w:val="24"/>
          <w:szCs w:val="24"/>
        </w:rPr>
        <w:t>stw trzecich oraz pracodawc</w:t>
      </w:r>
      <w:r w:rsidR="00DB2D8E" w:rsidRPr="00DB2D8E">
        <w:rPr>
          <w:rFonts w:ascii="Aptos Narrow" w:hAnsi="Aptos Narrow" w:cstheme="minorHAnsi" w:hint="eastAsia"/>
          <w:b/>
          <w:bCs/>
          <w:spacing w:val="-4"/>
          <w:sz w:val="24"/>
          <w:szCs w:val="24"/>
        </w:rPr>
        <w:t>ó</w:t>
      </w:r>
      <w:r w:rsidR="00DB2D8E" w:rsidRPr="00DB2D8E">
        <w:rPr>
          <w:rFonts w:ascii="Aptos Narrow" w:hAnsi="Aptos Narrow" w:cstheme="minorHAnsi"/>
          <w:b/>
          <w:bCs/>
          <w:spacing w:val="-4"/>
          <w:sz w:val="24"/>
          <w:szCs w:val="24"/>
        </w:rPr>
        <w:t>w</w:t>
      </w:r>
      <w:r w:rsidR="00D41B24" w:rsidRPr="006C752A">
        <w:rPr>
          <w:rFonts w:ascii="Aptos Narrow" w:hAnsi="Aptos Narrow" w:cstheme="minorHAnsi"/>
          <w:b/>
          <w:bCs/>
          <w:spacing w:val="-4"/>
          <w:sz w:val="24"/>
          <w:szCs w:val="24"/>
        </w:rPr>
        <w:t>”</w:t>
      </w:r>
      <w:r w:rsidR="00BE42F0" w:rsidRPr="006C752A">
        <w:rPr>
          <w:rFonts w:ascii="Aptos Narrow" w:hAnsi="Aptos Narrow" w:cstheme="minorHAnsi"/>
          <w:spacing w:val="-4"/>
          <w:sz w:val="24"/>
          <w:szCs w:val="24"/>
        </w:rPr>
        <w:t xml:space="preserve"> jest współfinansowany </w:t>
      </w:r>
      <w:r w:rsidR="00BE42F0" w:rsidRPr="006C752A">
        <w:rPr>
          <w:rFonts w:ascii="Aptos Narrow" w:hAnsi="Aptos Narrow" w:cstheme="minorHAnsi"/>
          <w:sz w:val="24"/>
          <w:szCs w:val="24"/>
        </w:rPr>
        <w:t xml:space="preserve">ze środków Unii Europejskiej </w:t>
      </w:r>
      <w:bookmarkStart w:id="4" w:name="_Hlk157004646"/>
      <w:r w:rsidR="00CF1DE0" w:rsidRPr="006C752A">
        <w:rPr>
          <w:rFonts w:ascii="Aptos Narrow" w:hAnsi="Aptos Narrow" w:cs="Calibri"/>
          <w:sz w:val="24"/>
          <w:szCs w:val="24"/>
        </w:rPr>
        <w:t xml:space="preserve">w </w:t>
      </w:r>
      <w:bookmarkStart w:id="5" w:name="_Hlk186911369"/>
      <w:r w:rsidR="00CF1DE0" w:rsidRPr="006C752A">
        <w:rPr>
          <w:rFonts w:ascii="Aptos Narrow" w:hAnsi="Aptos Narrow" w:cs="Calibri"/>
          <w:sz w:val="24"/>
          <w:szCs w:val="24"/>
        </w:rPr>
        <w:t xml:space="preserve">ramach </w:t>
      </w:r>
      <w:bookmarkEnd w:id="4"/>
      <w:r w:rsidR="00CF1DE0" w:rsidRPr="006C752A">
        <w:rPr>
          <w:rFonts w:ascii="Aptos Narrow" w:hAnsi="Aptos Narrow" w:cs="Calibri"/>
          <w:sz w:val="24"/>
          <w:szCs w:val="24"/>
        </w:rPr>
        <w:t xml:space="preserve">programu </w:t>
      </w:r>
      <w:bookmarkEnd w:id="5"/>
      <w:r w:rsidR="00DB2D8E" w:rsidRPr="00281ED7">
        <w:rPr>
          <w:rFonts w:ascii="Aptos Narrow" w:hAnsi="Aptos Narrow" w:cs="Calibri"/>
          <w:sz w:val="24"/>
          <w:szCs w:val="24"/>
        </w:rPr>
        <w:t xml:space="preserve">Fundusze Europejskie dla </w:t>
      </w:r>
      <w:r w:rsidR="00DB2D8E">
        <w:rPr>
          <w:rFonts w:ascii="Aptos Narrow" w:hAnsi="Aptos Narrow" w:cs="Calibri"/>
          <w:sz w:val="24"/>
          <w:szCs w:val="24"/>
        </w:rPr>
        <w:t>Śląskiego</w:t>
      </w:r>
      <w:r w:rsidR="00DB2D8E" w:rsidRPr="00281ED7">
        <w:rPr>
          <w:rFonts w:ascii="Aptos Narrow" w:hAnsi="Aptos Narrow" w:cs="Calibri"/>
          <w:sz w:val="24"/>
          <w:szCs w:val="24"/>
        </w:rPr>
        <w:t xml:space="preserve"> 2021-2027, Priorytetu </w:t>
      </w:r>
      <w:r w:rsidR="00DB2D8E">
        <w:rPr>
          <w:rFonts w:ascii="Aptos Narrow" w:hAnsi="Aptos Narrow" w:cs="Calibri"/>
          <w:sz w:val="24"/>
          <w:szCs w:val="24"/>
        </w:rPr>
        <w:t>7.</w:t>
      </w:r>
      <w:r w:rsidR="00DB2D8E" w:rsidRPr="00281ED7">
        <w:rPr>
          <w:rFonts w:ascii="Aptos Narrow" w:hAnsi="Aptos Narrow" w:cs="Calibri"/>
          <w:sz w:val="24"/>
          <w:szCs w:val="24"/>
        </w:rPr>
        <w:t xml:space="preserve"> </w:t>
      </w:r>
      <w:r w:rsidR="00DB2D8E" w:rsidRPr="000037D5">
        <w:rPr>
          <w:rFonts w:ascii="Aptos Narrow" w:hAnsi="Aptos Narrow" w:cs="Calibri"/>
          <w:sz w:val="24"/>
          <w:szCs w:val="24"/>
        </w:rPr>
        <w:t>Fundusze Europejskie dla społeczeństwa</w:t>
      </w:r>
      <w:r w:rsidR="00DB2D8E" w:rsidRPr="00281ED7">
        <w:rPr>
          <w:rFonts w:ascii="Aptos Narrow" w:hAnsi="Aptos Narrow" w:cs="Calibri"/>
          <w:sz w:val="24"/>
          <w:szCs w:val="24"/>
        </w:rPr>
        <w:t xml:space="preserve">, Działania </w:t>
      </w:r>
      <w:r w:rsidR="00DB2D8E">
        <w:rPr>
          <w:rFonts w:ascii="Aptos Narrow" w:hAnsi="Aptos Narrow" w:cs="Calibri"/>
          <w:sz w:val="24"/>
          <w:szCs w:val="24"/>
        </w:rPr>
        <w:t>7</w:t>
      </w:r>
      <w:r w:rsidR="00DB2D8E" w:rsidRPr="00281ED7">
        <w:rPr>
          <w:rFonts w:ascii="Aptos Narrow" w:hAnsi="Aptos Narrow" w:cs="Calibri"/>
          <w:sz w:val="24"/>
          <w:szCs w:val="24"/>
        </w:rPr>
        <w:t>.</w:t>
      </w:r>
      <w:r w:rsidR="00DB2D8E">
        <w:rPr>
          <w:rFonts w:ascii="Aptos Narrow" w:hAnsi="Aptos Narrow" w:cs="Calibri"/>
          <w:sz w:val="24"/>
          <w:szCs w:val="24"/>
        </w:rPr>
        <w:t>3</w:t>
      </w:r>
      <w:r w:rsidR="00DB2D8E" w:rsidRPr="00281ED7">
        <w:rPr>
          <w:rFonts w:ascii="Aptos Narrow" w:hAnsi="Aptos Narrow" w:cs="Calibri"/>
          <w:sz w:val="24"/>
          <w:szCs w:val="24"/>
        </w:rPr>
        <w:t xml:space="preserve"> </w:t>
      </w:r>
      <w:r w:rsidR="00DB2D8E" w:rsidRPr="000037D5">
        <w:rPr>
          <w:rFonts w:ascii="Aptos Narrow" w:hAnsi="Aptos Narrow" w:cs="Calibri"/>
          <w:sz w:val="24"/>
          <w:szCs w:val="24"/>
        </w:rPr>
        <w:t>Integracja społeczno-gospodarcza cudzoziemców</w:t>
      </w:r>
      <w:r w:rsidR="00BE42F0" w:rsidRPr="006C752A">
        <w:rPr>
          <w:rFonts w:ascii="Aptos Narrow" w:hAnsi="Aptos Narrow" w:cstheme="minorHAnsi"/>
          <w:sz w:val="24"/>
          <w:szCs w:val="24"/>
        </w:rPr>
        <w:t>.</w:t>
      </w:r>
    </w:p>
    <w:p w14:paraId="321237B4" w14:textId="68F8B6FE" w:rsidR="00BE42F0" w:rsidRPr="006C752A" w:rsidRDefault="00BE42F0" w:rsidP="00B32596">
      <w:pPr>
        <w:pStyle w:val="Akapitzlist"/>
        <w:numPr>
          <w:ilvl w:val="0"/>
          <w:numId w:val="24"/>
        </w:numPr>
        <w:spacing w:after="720"/>
        <w:ind w:left="426" w:right="2" w:hanging="426"/>
        <w:rPr>
          <w:rFonts w:ascii="Aptos Narrow" w:hAnsi="Aptos Narrow" w:cs="Calibri"/>
          <w:bCs/>
          <w:sz w:val="24"/>
          <w:szCs w:val="24"/>
        </w:rPr>
      </w:pPr>
      <w:r w:rsidRPr="006C752A">
        <w:rPr>
          <w:rFonts w:ascii="Aptos Narrow" w:hAnsi="Aptos Narrow" w:cstheme="minorHAnsi"/>
          <w:sz w:val="24"/>
          <w:szCs w:val="24"/>
        </w:rPr>
        <w:t xml:space="preserve">W związku z przystąpieniem do projektu wyrażam zgodę na przetwarzanie mojego </w:t>
      </w:r>
      <w:r w:rsidR="002F59E9" w:rsidRPr="006C752A">
        <w:rPr>
          <w:rFonts w:ascii="Aptos Narrow" w:hAnsi="Aptos Narrow" w:cstheme="minorHAnsi"/>
          <w:sz w:val="24"/>
          <w:szCs w:val="24"/>
        </w:rPr>
        <w:t>wizerunku dla </w:t>
      </w:r>
      <w:r w:rsidRPr="006C752A">
        <w:rPr>
          <w:rFonts w:ascii="Aptos Narrow" w:hAnsi="Aptos Narrow" w:cstheme="minorHAnsi"/>
          <w:sz w:val="24"/>
          <w:szCs w:val="24"/>
        </w:rPr>
        <w:t>celów informacyjnych, reklamowych i promocyjnych związanych z projektem. Niniejsza zgoda nie jest ograniczona ani czasowo, ani terytorialnie. Wizerunek mój może być użyty do różnego rodzaju form elektronicznego przetwarzania obrazu, bez obowiązku akceptacji produktu końcowego, lecz nie w formach obraźliwych lub ogólnie uznanych za nieetyczne. Niniejsza zgoda dotyczy zdjęć i filmów z moim udziałem, dokumentujących wyłącznie moje uczestnictwo w</w:t>
      </w:r>
      <w:r w:rsidR="00F22E9D" w:rsidRPr="006C752A">
        <w:rPr>
          <w:rFonts w:ascii="Aptos Narrow" w:hAnsi="Aptos Narrow" w:cstheme="minorHAnsi"/>
          <w:sz w:val="24"/>
          <w:szCs w:val="24"/>
        </w:rPr>
        <w:t> </w:t>
      </w:r>
      <w:r w:rsidRPr="006C752A">
        <w:rPr>
          <w:rFonts w:ascii="Aptos Narrow" w:hAnsi="Aptos Narrow" w:cstheme="minorHAnsi"/>
          <w:sz w:val="24"/>
          <w:szCs w:val="24"/>
        </w:rPr>
        <w:t>projekcie. Zrzekam się niniejszym wszelkich roszczeń, w</w:t>
      </w:r>
      <w:r w:rsidR="00A75199" w:rsidRPr="006C752A">
        <w:rPr>
          <w:rFonts w:ascii="Aptos Narrow" w:hAnsi="Aptos Narrow" w:cstheme="minorHAnsi"/>
          <w:sz w:val="24"/>
          <w:szCs w:val="24"/>
        </w:rPr>
        <w:t> </w:t>
      </w:r>
      <w:r w:rsidRPr="006C752A">
        <w:rPr>
          <w:rFonts w:ascii="Aptos Narrow" w:hAnsi="Aptos Narrow" w:cstheme="minorHAnsi"/>
          <w:sz w:val="24"/>
          <w:szCs w:val="24"/>
        </w:rPr>
        <w:t>tym również o wynagrodzenie (istniejących i przyszłych) z tytułu wykorzystywania mojego wizerunku na potrzeby jak w oświadczeniu.</w:t>
      </w:r>
    </w:p>
    <w:p w14:paraId="76C17F3B" w14:textId="38159DEC" w:rsidR="00DD0121" w:rsidRPr="006C752A" w:rsidRDefault="00891060" w:rsidP="00B32596">
      <w:pPr>
        <w:pStyle w:val="Akapitzlist"/>
        <w:numPr>
          <w:ilvl w:val="0"/>
          <w:numId w:val="24"/>
        </w:numPr>
        <w:spacing w:after="720"/>
        <w:ind w:left="426" w:right="2" w:hanging="426"/>
        <w:rPr>
          <w:rFonts w:ascii="Aptos Narrow" w:hAnsi="Aptos Narrow" w:cs="Calibri"/>
          <w:bCs/>
          <w:sz w:val="24"/>
          <w:szCs w:val="24"/>
        </w:rPr>
      </w:pPr>
      <w:r w:rsidRPr="006C752A">
        <w:rPr>
          <w:rFonts w:ascii="Aptos Narrow" w:hAnsi="Aptos Narrow" w:cstheme="minorHAnsi"/>
          <w:sz w:val="24"/>
          <w:szCs w:val="24"/>
        </w:rPr>
        <w:t>Poinformowano mnie</w:t>
      </w:r>
      <w:r w:rsidRPr="006C752A">
        <w:rPr>
          <w:rFonts w:ascii="Aptos Narrow" w:hAnsi="Aptos Narrow" w:cs="Calibri"/>
          <w:bCs/>
          <w:sz w:val="24"/>
          <w:szCs w:val="24"/>
        </w:rPr>
        <w:t xml:space="preserve"> </w:t>
      </w:r>
      <w:r w:rsidR="00DD0121" w:rsidRPr="006C752A">
        <w:rPr>
          <w:rFonts w:ascii="Aptos Narrow" w:hAnsi="Aptos Narrow" w:cs="Calibri"/>
          <w:bCs/>
          <w:sz w:val="24"/>
          <w:szCs w:val="24"/>
        </w:rPr>
        <w:t>o możliwości odmowy podania danych wrażliwych.</w:t>
      </w:r>
    </w:p>
    <w:p w14:paraId="71865DB4" w14:textId="61B0FC62" w:rsidR="00DD0121" w:rsidRPr="006C752A" w:rsidRDefault="00891060" w:rsidP="00B32596">
      <w:pPr>
        <w:pStyle w:val="Akapitzlist"/>
        <w:numPr>
          <w:ilvl w:val="0"/>
          <w:numId w:val="24"/>
        </w:numPr>
        <w:spacing w:after="720"/>
        <w:ind w:left="426" w:right="2" w:hanging="426"/>
        <w:rPr>
          <w:rFonts w:ascii="Aptos Narrow" w:hAnsi="Aptos Narrow" w:cs="Calibri"/>
          <w:bCs/>
          <w:sz w:val="24"/>
          <w:szCs w:val="24"/>
        </w:rPr>
      </w:pPr>
      <w:r w:rsidRPr="006C752A">
        <w:rPr>
          <w:rFonts w:ascii="Aptos Narrow" w:hAnsi="Aptos Narrow" w:cstheme="minorHAnsi"/>
          <w:sz w:val="24"/>
          <w:szCs w:val="24"/>
        </w:rPr>
        <w:t>Poinformowano mnie</w:t>
      </w:r>
      <w:r w:rsidRPr="006C752A">
        <w:rPr>
          <w:rFonts w:ascii="Aptos Narrow" w:hAnsi="Aptos Narrow" w:cs="Calibri"/>
          <w:bCs/>
          <w:sz w:val="24"/>
          <w:szCs w:val="24"/>
        </w:rPr>
        <w:t xml:space="preserve"> </w:t>
      </w:r>
      <w:r w:rsidR="00DD0121" w:rsidRPr="006C752A">
        <w:rPr>
          <w:rFonts w:ascii="Aptos Narrow" w:hAnsi="Aptos Narrow" w:cs="Calibri"/>
          <w:bCs/>
          <w:sz w:val="24"/>
          <w:szCs w:val="24"/>
        </w:rPr>
        <w:t xml:space="preserve">o obowiązku udziału w badaniach ewaluacyjnych prowadzonych przez </w:t>
      </w:r>
      <w:r w:rsidR="00A75F12" w:rsidRPr="006C752A">
        <w:rPr>
          <w:rFonts w:ascii="Aptos Narrow" w:hAnsi="Aptos Narrow" w:cs="Calibri"/>
          <w:bCs/>
          <w:sz w:val="24"/>
          <w:szCs w:val="24"/>
        </w:rPr>
        <w:t>Beneficjenta</w:t>
      </w:r>
      <w:r w:rsidR="00DD0121" w:rsidRPr="006C752A">
        <w:rPr>
          <w:rFonts w:ascii="Aptos Narrow" w:hAnsi="Aptos Narrow" w:cs="Calibri"/>
          <w:bCs/>
          <w:sz w:val="24"/>
          <w:szCs w:val="24"/>
        </w:rPr>
        <w:t xml:space="preserve"> oraz podmioty zewnętrzne na zlecenie Instytucji </w:t>
      </w:r>
      <w:r w:rsidR="005A6735" w:rsidRPr="006C752A">
        <w:rPr>
          <w:rFonts w:ascii="Aptos Narrow" w:hAnsi="Aptos Narrow" w:cs="Calibri"/>
          <w:bCs/>
          <w:sz w:val="24"/>
          <w:szCs w:val="24"/>
        </w:rPr>
        <w:t>Pośredniczącej</w:t>
      </w:r>
      <w:r w:rsidR="00DD0121" w:rsidRPr="006C752A">
        <w:rPr>
          <w:rFonts w:ascii="Aptos Narrow" w:hAnsi="Aptos Narrow" w:cs="Calibri"/>
          <w:bCs/>
          <w:sz w:val="24"/>
          <w:szCs w:val="24"/>
        </w:rPr>
        <w:t>.</w:t>
      </w:r>
    </w:p>
    <w:p w14:paraId="018DD307" w14:textId="1642C5B3" w:rsidR="00DD0121" w:rsidRPr="006C752A" w:rsidRDefault="00DD0121" w:rsidP="00B32596">
      <w:pPr>
        <w:pStyle w:val="Akapitzlist"/>
        <w:numPr>
          <w:ilvl w:val="0"/>
          <w:numId w:val="24"/>
        </w:numPr>
        <w:spacing w:after="720"/>
        <w:ind w:left="426" w:right="2" w:hanging="426"/>
        <w:rPr>
          <w:rFonts w:ascii="Aptos Narrow" w:hAnsi="Aptos Narrow" w:cs="Calibri"/>
          <w:bCs/>
          <w:sz w:val="24"/>
          <w:szCs w:val="24"/>
        </w:rPr>
      </w:pPr>
      <w:r w:rsidRPr="006C752A">
        <w:rPr>
          <w:rFonts w:ascii="Aptos Narrow" w:hAnsi="Aptos Narrow" w:cs="Calibri"/>
          <w:bCs/>
          <w:sz w:val="24"/>
          <w:szCs w:val="24"/>
        </w:rPr>
        <w:t>Zobowiązuję się do przekazania Beneficjentowi danych dotyczących mojego statusu na rynku pracy oraz informacji na temat udziału w</w:t>
      </w:r>
      <w:r w:rsidR="00A75199" w:rsidRPr="006C752A">
        <w:rPr>
          <w:rFonts w:ascii="Aptos Narrow" w:hAnsi="Aptos Narrow" w:cs="Calibri"/>
          <w:bCs/>
          <w:sz w:val="24"/>
          <w:szCs w:val="24"/>
        </w:rPr>
        <w:t> </w:t>
      </w:r>
      <w:r w:rsidRPr="006C752A">
        <w:rPr>
          <w:rFonts w:ascii="Aptos Narrow" w:hAnsi="Aptos Narrow" w:cs="Calibri"/>
          <w:bCs/>
          <w:sz w:val="24"/>
          <w:szCs w:val="24"/>
        </w:rPr>
        <w:t>kształceniu lub szkoleniu oraz uzyskania kwalifikacji lub nabycia kompetencji (w terminie do 4 tygodni od zakończenia udziału w</w:t>
      </w:r>
      <w:r w:rsidR="00A75199" w:rsidRPr="006C752A">
        <w:rPr>
          <w:rFonts w:ascii="Aptos Narrow" w:hAnsi="Aptos Narrow" w:cs="Calibri"/>
          <w:bCs/>
          <w:sz w:val="24"/>
          <w:szCs w:val="24"/>
        </w:rPr>
        <w:t> </w:t>
      </w:r>
      <w:r w:rsidRPr="006C752A">
        <w:rPr>
          <w:rFonts w:ascii="Aptos Narrow" w:hAnsi="Aptos Narrow" w:cs="Calibri"/>
          <w:bCs/>
          <w:sz w:val="24"/>
          <w:szCs w:val="24"/>
        </w:rPr>
        <w:t>projekcie).</w:t>
      </w:r>
    </w:p>
    <w:p w14:paraId="7FEFBD4B" w14:textId="7FE3950F" w:rsidR="00BE42F0" w:rsidRPr="006C752A" w:rsidRDefault="00891060" w:rsidP="00B32596">
      <w:pPr>
        <w:pStyle w:val="Akapitzlist"/>
        <w:numPr>
          <w:ilvl w:val="0"/>
          <w:numId w:val="24"/>
        </w:numPr>
        <w:spacing w:after="0"/>
        <w:ind w:left="426" w:hanging="426"/>
        <w:rPr>
          <w:rFonts w:ascii="Aptos Narrow" w:hAnsi="Aptos Narrow" w:cstheme="minorHAnsi"/>
          <w:bCs/>
          <w:sz w:val="24"/>
          <w:szCs w:val="24"/>
        </w:rPr>
      </w:pPr>
      <w:bookmarkStart w:id="6" w:name="_Hlk162343252"/>
      <w:r w:rsidRPr="006C752A">
        <w:rPr>
          <w:rFonts w:ascii="Aptos Narrow" w:hAnsi="Aptos Narrow" w:cstheme="minorHAnsi"/>
          <w:sz w:val="24"/>
          <w:szCs w:val="24"/>
        </w:rPr>
        <w:t>Uprzedzono mnie</w:t>
      </w:r>
      <w:r w:rsidR="00DD0121" w:rsidRPr="006C752A">
        <w:rPr>
          <w:rFonts w:ascii="Aptos Narrow" w:hAnsi="Aptos Narrow" w:cstheme="minorHAnsi"/>
          <w:sz w:val="24"/>
          <w:szCs w:val="24"/>
        </w:rPr>
        <w:t xml:space="preserve"> </w:t>
      </w:r>
      <w:r w:rsidR="00BE42F0" w:rsidRPr="006C752A">
        <w:rPr>
          <w:rFonts w:ascii="Aptos Narrow" w:hAnsi="Aptos Narrow" w:cstheme="minorHAnsi"/>
          <w:sz w:val="24"/>
          <w:szCs w:val="24"/>
        </w:rPr>
        <w:t xml:space="preserve">o odpowiedzialności </w:t>
      </w:r>
      <w:r w:rsidR="007D055F" w:rsidRPr="006C752A">
        <w:rPr>
          <w:rFonts w:ascii="Aptos Narrow" w:hAnsi="Aptos Narrow" w:cstheme="minorHAnsi"/>
          <w:sz w:val="24"/>
          <w:szCs w:val="24"/>
        </w:rPr>
        <w:t>karnej</w:t>
      </w:r>
      <w:r w:rsidR="00BE42F0" w:rsidRPr="006C752A">
        <w:rPr>
          <w:rFonts w:ascii="Aptos Narrow" w:hAnsi="Aptos Narrow" w:cstheme="minorHAnsi"/>
          <w:sz w:val="24"/>
          <w:szCs w:val="24"/>
        </w:rPr>
        <w:t xml:space="preserve"> za składanie oświadczeń niezgodnych z prawdą</w:t>
      </w:r>
      <w:bookmarkEnd w:id="6"/>
      <w:r w:rsidRPr="006C752A">
        <w:rPr>
          <w:rFonts w:ascii="Aptos Narrow" w:hAnsi="Aptos Narrow" w:cstheme="minorHAnsi"/>
          <w:sz w:val="24"/>
          <w:szCs w:val="24"/>
        </w:rPr>
        <w:t>. O</w:t>
      </w:r>
      <w:r w:rsidR="00BE42F0" w:rsidRPr="006C752A">
        <w:rPr>
          <w:rFonts w:ascii="Aptos Narrow" w:hAnsi="Aptos Narrow" w:cstheme="minorHAnsi"/>
          <w:sz w:val="24"/>
          <w:szCs w:val="24"/>
        </w:rPr>
        <w:t>świadczam</w:t>
      </w:r>
      <w:r w:rsidR="00B80FEC" w:rsidRPr="006C752A">
        <w:rPr>
          <w:rFonts w:ascii="Aptos Narrow" w:hAnsi="Aptos Narrow" w:cstheme="minorHAnsi"/>
          <w:sz w:val="24"/>
          <w:szCs w:val="24"/>
        </w:rPr>
        <w:t>,</w:t>
      </w:r>
      <w:r w:rsidR="00BE42F0" w:rsidRPr="006C752A">
        <w:rPr>
          <w:rFonts w:ascii="Aptos Narrow" w:hAnsi="Aptos Narrow" w:cstheme="minorHAnsi"/>
          <w:sz w:val="24"/>
          <w:szCs w:val="24"/>
        </w:rPr>
        <w:t xml:space="preserve"> że wszystkie podane przeze mnie powyżej informacje są prawdziwe i kompletne. Przyjmuję do wiadomości, że informacje te mogą podlegać weryfikacji pod względem ich zgodności z prawdą.</w:t>
      </w:r>
    </w:p>
    <w:p w14:paraId="2B3DDC56" w14:textId="77777777" w:rsidR="006C7EDF" w:rsidRPr="006C752A" w:rsidRDefault="006C7EDF" w:rsidP="008B6DE6">
      <w:pPr>
        <w:spacing w:after="0"/>
        <w:jc w:val="both"/>
        <w:rPr>
          <w:rFonts w:ascii="Aptos Narrow" w:hAnsi="Aptos Narrow" w:cstheme="minorHAnsi"/>
          <w:bCs/>
          <w:sz w:val="24"/>
          <w:szCs w:val="24"/>
        </w:rPr>
      </w:pPr>
    </w:p>
    <w:p w14:paraId="7F3A8CE8" w14:textId="77777777" w:rsidR="008F27AE" w:rsidRPr="006C752A" w:rsidRDefault="008F27AE" w:rsidP="00DB2D8E">
      <w:pPr>
        <w:tabs>
          <w:tab w:val="center" w:pos="2268"/>
          <w:tab w:val="center" w:pos="6804"/>
        </w:tabs>
        <w:spacing w:before="600" w:after="0"/>
        <w:ind w:left="360"/>
        <w:rPr>
          <w:rFonts w:ascii="Aptos Narrow" w:hAnsi="Aptos Narrow" w:cs="Calibri"/>
          <w:sz w:val="24"/>
          <w:szCs w:val="24"/>
        </w:rPr>
      </w:pPr>
      <w:r w:rsidRPr="006C752A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6C752A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043C8CEE" w14:textId="77777777" w:rsidR="008F27AE" w:rsidRPr="006C752A" w:rsidRDefault="008F27AE" w:rsidP="008B6DE6">
      <w:pPr>
        <w:tabs>
          <w:tab w:val="center" w:pos="2268"/>
          <w:tab w:val="center" w:pos="6804"/>
        </w:tabs>
        <w:spacing w:after="0"/>
        <w:ind w:left="360"/>
        <w:rPr>
          <w:rFonts w:ascii="Aptos Narrow" w:hAnsi="Aptos Narrow" w:cs="Calibri"/>
          <w:i/>
          <w:sz w:val="24"/>
          <w:szCs w:val="24"/>
        </w:rPr>
      </w:pPr>
      <w:r w:rsidRPr="006C752A">
        <w:rPr>
          <w:rFonts w:ascii="Aptos Narrow" w:hAnsi="Aptos Narrow" w:cs="Calibri"/>
          <w:sz w:val="24"/>
          <w:szCs w:val="24"/>
        </w:rPr>
        <w:tab/>
      </w:r>
      <w:r w:rsidRPr="006C752A">
        <w:rPr>
          <w:rFonts w:ascii="Aptos Narrow" w:hAnsi="Aptos Narrow" w:cs="Calibri"/>
          <w:i/>
          <w:sz w:val="24"/>
          <w:szCs w:val="24"/>
        </w:rPr>
        <w:t>MIEJSCOWOŚĆ I DATA</w:t>
      </w:r>
      <w:r w:rsidRPr="006C752A">
        <w:rPr>
          <w:rFonts w:ascii="Aptos Narrow" w:hAnsi="Aptos Narrow" w:cs="Calibri"/>
          <w:i/>
          <w:sz w:val="24"/>
          <w:szCs w:val="24"/>
        </w:rPr>
        <w:tab/>
        <w:t>CZYTELNY PODPIS</w:t>
      </w:r>
    </w:p>
    <w:p w14:paraId="1D3411DB" w14:textId="7A5F10DE" w:rsidR="003A189A" w:rsidRPr="006C752A" w:rsidRDefault="008F27AE" w:rsidP="00A75F12">
      <w:pPr>
        <w:tabs>
          <w:tab w:val="center" w:pos="2268"/>
          <w:tab w:val="center" w:pos="6804"/>
        </w:tabs>
        <w:spacing w:after="0"/>
        <w:ind w:left="360"/>
        <w:rPr>
          <w:rFonts w:ascii="Aptos Narrow" w:hAnsi="Aptos Narrow" w:cs="Calibri"/>
          <w:i/>
          <w:sz w:val="24"/>
          <w:szCs w:val="24"/>
        </w:rPr>
      </w:pPr>
      <w:r w:rsidRPr="006C752A">
        <w:rPr>
          <w:rFonts w:ascii="Aptos Narrow" w:hAnsi="Aptos Narrow" w:cs="Calibri"/>
          <w:i/>
          <w:sz w:val="24"/>
          <w:szCs w:val="24"/>
        </w:rPr>
        <w:tab/>
      </w:r>
      <w:r w:rsidRPr="006C752A">
        <w:rPr>
          <w:rFonts w:ascii="Aptos Narrow" w:hAnsi="Aptos Narrow" w:cs="Calibri"/>
          <w:i/>
          <w:sz w:val="24"/>
          <w:szCs w:val="24"/>
        </w:rPr>
        <w:tab/>
      </w:r>
      <w:r w:rsidR="009829DE" w:rsidRPr="006C752A">
        <w:rPr>
          <w:rFonts w:ascii="Aptos Narrow" w:hAnsi="Aptos Narrow" w:cs="Calibri"/>
          <w:i/>
          <w:sz w:val="24"/>
          <w:szCs w:val="24"/>
        </w:rPr>
        <w:t>OSOBY UCZESTNICZĄCEJ W PROJEKCIE</w:t>
      </w:r>
    </w:p>
    <w:sectPr w:rsidR="003A189A" w:rsidRPr="006C752A" w:rsidSect="00CA730C">
      <w:headerReference w:type="default" r:id="rId8"/>
      <w:pgSz w:w="11906" w:h="16838"/>
      <w:pgMar w:top="1560" w:right="1440" w:bottom="851" w:left="1440" w:header="45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EB069" w14:textId="77777777" w:rsidR="00CD6626" w:rsidRDefault="00CD6626" w:rsidP="00A476FA">
      <w:pPr>
        <w:spacing w:after="0" w:line="240" w:lineRule="auto"/>
      </w:pPr>
      <w:r>
        <w:separator/>
      </w:r>
    </w:p>
  </w:endnote>
  <w:endnote w:type="continuationSeparator" w:id="0">
    <w:p w14:paraId="4EF57D7F" w14:textId="77777777" w:rsidR="00CD6626" w:rsidRDefault="00CD6626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B3E4" w14:textId="77777777" w:rsidR="00CD6626" w:rsidRDefault="00CD6626" w:rsidP="00A476FA">
      <w:pPr>
        <w:spacing w:after="0" w:line="240" w:lineRule="auto"/>
      </w:pPr>
      <w:r>
        <w:separator/>
      </w:r>
    </w:p>
  </w:footnote>
  <w:footnote w:type="continuationSeparator" w:id="0">
    <w:p w14:paraId="58772C48" w14:textId="77777777" w:rsidR="00CD6626" w:rsidRDefault="00CD6626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55D6" w14:textId="3A1D480E" w:rsidR="008B6DE6" w:rsidRDefault="00DB2D8E" w:rsidP="00E62DE3">
    <w:pPr>
      <w:pStyle w:val="Nagwek"/>
      <w:spacing w:after="120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106213A9" wp14:editId="1272702C">
          <wp:extent cx="5731510" cy="605155"/>
          <wp:effectExtent l="0" t="0" r="2540" b="4445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0641B44"/>
    <w:multiLevelType w:val="hybridMultilevel"/>
    <w:tmpl w:val="74A8D0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33836B6"/>
    <w:multiLevelType w:val="hybridMultilevel"/>
    <w:tmpl w:val="2648026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82D5FF4"/>
    <w:multiLevelType w:val="hybridMultilevel"/>
    <w:tmpl w:val="C8A01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402805"/>
    <w:multiLevelType w:val="hybridMultilevel"/>
    <w:tmpl w:val="E64A2220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412AF6"/>
    <w:multiLevelType w:val="hybridMultilevel"/>
    <w:tmpl w:val="C0507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96D0D"/>
    <w:multiLevelType w:val="hybridMultilevel"/>
    <w:tmpl w:val="AF0013A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33ACA"/>
    <w:multiLevelType w:val="hybridMultilevel"/>
    <w:tmpl w:val="42FE745E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332EF8"/>
    <w:multiLevelType w:val="hybridMultilevel"/>
    <w:tmpl w:val="B0845A1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080CC8"/>
    <w:multiLevelType w:val="hybridMultilevel"/>
    <w:tmpl w:val="D0828C1A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462D9F"/>
    <w:multiLevelType w:val="hybridMultilevel"/>
    <w:tmpl w:val="4E941492"/>
    <w:lvl w:ilvl="0" w:tplc="6422D0D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D226E"/>
    <w:multiLevelType w:val="hybridMultilevel"/>
    <w:tmpl w:val="29DE90E6"/>
    <w:lvl w:ilvl="0" w:tplc="C7F0D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6725E7"/>
    <w:multiLevelType w:val="hybridMultilevel"/>
    <w:tmpl w:val="D0E20720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186548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0A3E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3" w15:restartNumberingAfterBreak="0">
    <w:nsid w:val="752A1296"/>
    <w:multiLevelType w:val="hybridMultilevel"/>
    <w:tmpl w:val="59744C90"/>
    <w:lvl w:ilvl="0" w:tplc="C66803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655A12"/>
    <w:multiLevelType w:val="hybridMultilevel"/>
    <w:tmpl w:val="A386E36C"/>
    <w:lvl w:ilvl="0" w:tplc="D242A8C6">
      <w:numFmt w:val="bullet"/>
      <w:lvlText w:val="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FFFFFFFF">
      <w:start w:val="1"/>
      <w:numFmt w:val="bullet"/>
      <w:lvlText w:val="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415961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24850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771045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6521278">
    <w:abstractNumId w:val="2"/>
    <w:lvlOverride w:ilvl="0">
      <w:startOverride w:val="1"/>
    </w:lvlOverride>
  </w:num>
  <w:num w:numId="5" w16cid:durableId="1636063945">
    <w:abstractNumId w:val="3"/>
    <w:lvlOverride w:ilvl="0">
      <w:startOverride w:val="1"/>
    </w:lvlOverride>
  </w:num>
  <w:num w:numId="6" w16cid:durableId="1826164169">
    <w:abstractNumId w:val="22"/>
  </w:num>
  <w:num w:numId="7" w16cid:durableId="2064020431">
    <w:abstractNumId w:val="17"/>
  </w:num>
  <w:num w:numId="8" w16cid:durableId="1558082381">
    <w:abstractNumId w:val="10"/>
  </w:num>
  <w:num w:numId="9" w16cid:durableId="500857234">
    <w:abstractNumId w:val="7"/>
  </w:num>
  <w:num w:numId="10" w16cid:durableId="554901745">
    <w:abstractNumId w:val="0"/>
  </w:num>
  <w:num w:numId="11" w16cid:durableId="2037342610">
    <w:abstractNumId w:val="16"/>
  </w:num>
  <w:num w:numId="12" w16cid:durableId="837621194">
    <w:abstractNumId w:val="0"/>
  </w:num>
  <w:num w:numId="13" w16cid:durableId="1744838182">
    <w:abstractNumId w:val="6"/>
  </w:num>
  <w:num w:numId="14" w16cid:durableId="1414816314">
    <w:abstractNumId w:val="0"/>
  </w:num>
  <w:num w:numId="15" w16cid:durableId="1258171273">
    <w:abstractNumId w:val="19"/>
  </w:num>
  <w:num w:numId="16" w16cid:durableId="514271986">
    <w:abstractNumId w:val="16"/>
  </w:num>
  <w:num w:numId="17" w16cid:durableId="611520422">
    <w:abstractNumId w:val="16"/>
  </w:num>
  <w:num w:numId="18" w16cid:durableId="1917547204">
    <w:abstractNumId w:val="13"/>
  </w:num>
  <w:num w:numId="19" w16cid:durableId="2020154262">
    <w:abstractNumId w:val="8"/>
  </w:num>
  <w:num w:numId="20" w16cid:durableId="144593255">
    <w:abstractNumId w:val="11"/>
  </w:num>
  <w:num w:numId="21" w16cid:durableId="691611912">
    <w:abstractNumId w:val="15"/>
  </w:num>
  <w:num w:numId="22" w16cid:durableId="513153066">
    <w:abstractNumId w:val="14"/>
  </w:num>
  <w:num w:numId="23" w16cid:durableId="240258156">
    <w:abstractNumId w:val="21"/>
  </w:num>
  <w:num w:numId="24" w16cid:durableId="2051418107">
    <w:abstractNumId w:val="12"/>
  </w:num>
  <w:num w:numId="25" w16cid:durableId="1432310678">
    <w:abstractNumId w:val="20"/>
  </w:num>
  <w:num w:numId="26" w16cid:durableId="189294622">
    <w:abstractNumId w:val="9"/>
  </w:num>
  <w:num w:numId="27" w16cid:durableId="1252589627">
    <w:abstractNumId w:val="23"/>
  </w:num>
  <w:num w:numId="28" w16cid:durableId="1738432902">
    <w:abstractNumId w:val="18"/>
  </w:num>
  <w:num w:numId="29" w16cid:durableId="60458051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6FA"/>
    <w:rsid w:val="0002642A"/>
    <w:rsid w:val="0003035E"/>
    <w:rsid w:val="00036B8D"/>
    <w:rsid w:val="00053FEC"/>
    <w:rsid w:val="00062524"/>
    <w:rsid w:val="000637F5"/>
    <w:rsid w:val="0009356C"/>
    <w:rsid w:val="000A21BD"/>
    <w:rsid w:val="000A5548"/>
    <w:rsid w:val="000B25EC"/>
    <w:rsid w:val="000C4D14"/>
    <w:rsid w:val="000F7A00"/>
    <w:rsid w:val="00100CA3"/>
    <w:rsid w:val="00114DC5"/>
    <w:rsid w:val="00122855"/>
    <w:rsid w:val="00156415"/>
    <w:rsid w:val="00157E6D"/>
    <w:rsid w:val="001706B1"/>
    <w:rsid w:val="001A1295"/>
    <w:rsid w:val="001A34FE"/>
    <w:rsid w:val="001B3C57"/>
    <w:rsid w:val="001C3E05"/>
    <w:rsid w:val="001C471F"/>
    <w:rsid w:val="001D188E"/>
    <w:rsid w:val="001E6D47"/>
    <w:rsid w:val="001F009F"/>
    <w:rsid w:val="001F59CE"/>
    <w:rsid w:val="002030DC"/>
    <w:rsid w:val="002040AB"/>
    <w:rsid w:val="00213406"/>
    <w:rsid w:val="002212C2"/>
    <w:rsid w:val="0023512B"/>
    <w:rsid w:val="00236435"/>
    <w:rsid w:val="0024673A"/>
    <w:rsid w:val="00262A86"/>
    <w:rsid w:val="002631B9"/>
    <w:rsid w:val="002710D2"/>
    <w:rsid w:val="0027195F"/>
    <w:rsid w:val="002747F0"/>
    <w:rsid w:val="00291937"/>
    <w:rsid w:val="00296DFD"/>
    <w:rsid w:val="002A06B9"/>
    <w:rsid w:val="002A5231"/>
    <w:rsid w:val="002B6246"/>
    <w:rsid w:val="002C3F8F"/>
    <w:rsid w:val="002C5AF6"/>
    <w:rsid w:val="002D6564"/>
    <w:rsid w:val="002F4581"/>
    <w:rsid w:val="002F59E9"/>
    <w:rsid w:val="002F6615"/>
    <w:rsid w:val="00300759"/>
    <w:rsid w:val="003048C9"/>
    <w:rsid w:val="003168AD"/>
    <w:rsid w:val="00324053"/>
    <w:rsid w:val="003274C3"/>
    <w:rsid w:val="0032787C"/>
    <w:rsid w:val="0034461C"/>
    <w:rsid w:val="00347FEC"/>
    <w:rsid w:val="00361671"/>
    <w:rsid w:val="00364425"/>
    <w:rsid w:val="003747A0"/>
    <w:rsid w:val="003775C8"/>
    <w:rsid w:val="00381FD5"/>
    <w:rsid w:val="003976A8"/>
    <w:rsid w:val="003A189A"/>
    <w:rsid w:val="003C095C"/>
    <w:rsid w:val="003C28B2"/>
    <w:rsid w:val="003D1924"/>
    <w:rsid w:val="003D43E4"/>
    <w:rsid w:val="003F7B5A"/>
    <w:rsid w:val="00406FAD"/>
    <w:rsid w:val="0041482C"/>
    <w:rsid w:val="00442C11"/>
    <w:rsid w:val="00465817"/>
    <w:rsid w:val="004709C6"/>
    <w:rsid w:val="00477B20"/>
    <w:rsid w:val="00480FC2"/>
    <w:rsid w:val="00481940"/>
    <w:rsid w:val="004828DB"/>
    <w:rsid w:val="00492590"/>
    <w:rsid w:val="00496840"/>
    <w:rsid w:val="004A0C39"/>
    <w:rsid w:val="004A47F0"/>
    <w:rsid w:val="004A511F"/>
    <w:rsid w:val="004A60D2"/>
    <w:rsid w:val="004B1F52"/>
    <w:rsid w:val="004C3761"/>
    <w:rsid w:val="004E2D14"/>
    <w:rsid w:val="004F5C0E"/>
    <w:rsid w:val="0051737A"/>
    <w:rsid w:val="00520A2A"/>
    <w:rsid w:val="00522EE5"/>
    <w:rsid w:val="00530D94"/>
    <w:rsid w:val="00543DAA"/>
    <w:rsid w:val="00556AB6"/>
    <w:rsid w:val="00570A84"/>
    <w:rsid w:val="00580FE1"/>
    <w:rsid w:val="00583A3C"/>
    <w:rsid w:val="005862D1"/>
    <w:rsid w:val="00586858"/>
    <w:rsid w:val="00593698"/>
    <w:rsid w:val="005A249A"/>
    <w:rsid w:val="005A6735"/>
    <w:rsid w:val="005D4429"/>
    <w:rsid w:val="005E3352"/>
    <w:rsid w:val="005F47AB"/>
    <w:rsid w:val="005F6026"/>
    <w:rsid w:val="00602EFA"/>
    <w:rsid w:val="006155DD"/>
    <w:rsid w:val="00653426"/>
    <w:rsid w:val="006727DC"/>
    <w:rsid w:val="0067537B"/>
    <w:rsid w:val="006777DF"/>
    <w:rsid w:val="00680A1A"/>
    <w:rsid w:val="0068287E"/>
    <w:rsid w:val="00692028"/>
    <w:rsid w:val="006930F7"/>
    <w:rsid w:val="006A763F"/>
    <w:rsid w:val="006B2923"/>
    <w:rsid w:val="006B4147"/>
    <w:rsid w:val="006C752A"/>
    <w:rsid w:val="006C7EDF"/>
    <w:rsid w:val="006E08F2"/>
    <w:rsid w:val="006E264F"/>
    <w:rsid w:val="006E7DD9"/>
    <w:rsid w:val="006F40CB"/>
    <w:rsid w:val="006F4946"/>
    <w:rsid w:val="006F5DE4"/>
    <w:rsid w:val="00701275"/>
    <w:rsid w:val="00732D2B"/>
    <w:rsid w:val="007364B3"/>
    <w:rsid w:val="00737938"/>
    <w:rsid w:val="00742EEF"/>
    <w:rsid w:val="007614C0"/>
    <w:rsid w:val="00781ED8"/>
    <w:rsid w:val="00782212"/>
    <w:rsid w:val="007829DB"/>
    <w:rsid w:val="0079375A"/>
    <w:rsid w:val="007952C0"/>
    <w:rsid w:val="007A7E9A"/>
    <w:rsid w:val="007D055F"/>
    <w:rsid w:val="007D151B"/>
    <w:rsid w:val="007E15FD"/>
    <w:rsid w:val="00800100"/>
    <w:rsid w:val="008016A0"/>
    <w:rsid w:val="008029C3"/>
    <w:rsid w:val="00810E40"/>
    <w:rsid w:val="00811095"/>
    <w:rsid w:val="008110F4"/>
    <w:rsid w:val="0082311B"/>
    <w:rsid w:val="00834916"/>
    <w:rsid w:val="00845655"/>
    <w:rsid w:val="00851CC0"/>
    <w:rsid w:val="00852110"/>
    <w:rsid w:val="00853984"/>
    <w:rsid w:val="00870C3A"/>
    <w:rsid w:val="008740A3"/>
    <w:rsid w:val="008746E2"/>
    <w:rsid w:val="00876C54"/>
    <w:rsid w:val="00885322"/>
    <w:rsid w:val="0088542A"/>
    <w:rsid w:val="00891060"/>
    <w:rsid w:val="008944EE"/>
    <w:rsid w:val="008A5AE3"/>
    <w:rsid w:val="008B1D80"/>
    <w:rsid w:val="008B6CF1"/>
    <w:rsid w:val="008B6DE6"/>
    <w:rsid w:val="008C255C"/>
    <w:rsid w:val="008D0762"/>
    <w:rsid w:val="008E1436"/>
    <w:rsid w:val="008F08A5"/>
    <w:rsid w:val="008F27AE"/>
    <w:rsid w:val="008F6E1F"/>
    <w:rsid w:val="00901AF0"/>
    <w:rsid w:val="0090423C"/>
    <w:rsid w:val="009042C8"/>
    <w:rsid w:val="009069FB"/>
    <w:rsid w:val="00925F4D"/>
    <w:rsid w:val="00927B25"/>
    <w:rsid w:val="0095776C"/>
    <w:rsid w:val="00972B02"/>
    <w:rsid w:val="00981D9A"/>
    <w:rsid w:val="009829DE"/>
    <w:rsid w:val="0098486F"/>
    <w:rsid w:val="009A02E1"/>
    <w:rsid w:val="009A4C08"/>
    <w:rsid w:val="009D0FDA"/>
    <w:rsid w:val="009D1027"/>
    <w:rsid w:val="00A16F15"/>
    <w:rsid w:val="00A214AA"/>
    <w:rsid w:val="00A32A72"/>
    <w:rsid w:val="00A44D0C"/>
    <w:rsid w:val="00A4732D"/>
    <w:rsid w:val="00A476FA"/>
    <w:rsid w:val="00A5310A"/>
    <w:rsid w:val="00A579D1"/>
    <w:rsid w:val="00A75199"/>
    <w:rsid w:val="00A75F12"/>
    <w:rsid w:val="00A81B86"/>
    <w:rsid w:val="00A940F9"/>
    <w:rsid w:val="00AA0CBF"/>
    <w:rsid w:val="00AA59DF"/>
    <w:rsid w:val="00AB5180"/>
    <w:rsid w:val="00AD1273"/>
    <w:rsid w:val="00AF1D7D"/>
    <w:rsid w:val="00AF36B8"/>
    <w:rsid w:val="00AF5F4F"/>
    <w:rsid w:val="00AF6241"/>
    <w:rsid w:val="00AF7840"/>
    <w:rsid w:val="00B1139D"/>
    <w:rsid w:val="00B12618"/>
    <w:rsid w:val="00B20A9F"/>
    <w:rsid w:val="00B32596"/>
    <w:rsid w:val="00B46C83"/>
    <w:rsid w:val="00B47DB6"/>
    <w:rsid w:val="00B8054D"/>
    <w:rsid w:val="00B80FEC"/>
    <w:rsid w:val="00B82671"/>
    <w:rsid w:val="00B910A2"/>
    <w:rsid w:val="00BA0D0B"/>
    <w:rsid w:val="00BB1752"/>
    <w:rsid w:val="00BB3691"/>
    <w:rsid w:val="00BC402F"/>
    <w:rsid w:val="00BD141F"/>
    <w:rsid w:val="00BD366F"/>
    <w:rsid w:val="00BD568A"/>
    <w:rsid w:val="00BD5B26"/>
    <w:rsid w:val="00BE0208"/>
    <w:rsid w:val="00BE42F0"/>
    <w:rsid w:val="00BE5220"/>
    <w:rsid w:val="00BE759A"/>
    <w:rsid w:val="00BF456D"/>
    <w:rsid w:val="00BF6FF4"/>
    <w:rsid w:val="00BF798E"/>
    <w:rsid w:val="00C13020"/>
    <w:rsid w:val="00C2622A"/>
    <w:rsid w:val="00C27B9D"/>
    <w:rsid w:val="00C54A7E"/>
    <w:rsid w:val="00C559C4"/>
    <w:rsid w:val="00C56BA3"/>
    <w:rsid w:val="00C75E7E"/>
    <w:rsid w:val="00C839F4"/>
    <w:rsid w:val="00C94E22"/>
    <w:rsid w:val="00CA730C"/>
    <w:rsid w:val="00CB4880"/>
    <w:rsid w:val="00CB4CF1"/>
    <w:rsid w:val="00CC5601"/>
    <w:rsid w:val="00CC5C18"/>
    <w:rsid w:val="00CC6ED8"/>
    <w:rsid w:val="00CD24F1"/>
    <w:rsid w:val="00CD456F"/>
    <w:rsid w:val="00CD6626"/>
    <w:rsid w:val="00CF1DE0"/>
    <w:rsid w:val="00D045FA"/>
    <w:rsid w:val="00D06971"/>
    <w:rsid w:val="00D308B6"/>
    <w:rsid w:val="00D411CE"/>
    <w:rsid w:val="00D41B24"/>
    <w:rsid w:val="00D57194"/>
    <w:rsid w:val="00D66E7E"/>
    <w:rsid w:val="00D76800"/>
    <w:rsid w:val="00D81DD4"/>
    <w:rsid w:val="00DA1267"/>
    <w:rsid w:val="00DA2D17"/>
    <w:rsid w:val="00DB251E"/>
    <w:rsid w:val="00DB2D8E"/>
    <w:rsid w:val="00DB7895"/>
    <w:rsid w:val="00DC3088"/>
    <w:rsid w:val="00DC36A6"/>
    <w:rsid w:val="00DD0121"/>
    <w:rsid w:val="00DE5DAB"/>
    <w:rsid w:val="00DF38A7"/>
    <w:rsid w:val="00E00B38"/>
    <w:rsid w:val="00E15851"/>
    <w:rsid w:val="00E17DB8"/>
    <w:rsid w:val="00E17E53"/>
    <w:rsid w:val="00E40E5E"/>
    <w:rsid w:val="00E474D7"/>
    <w:rsid w:val="00E62DE3"/>
    <w:rsid w:val="00E74A0A"/>
    <w:rsid w:val="00E9368F"/>
    <w:rsid w:val="00EE13C8"/>
    <w:rsid w:val="00EE6292"/>
    <w:rsid w:val="00EF43DB"/>
    <w:rsid w:val="00F00C14"/>
    <w:rsid w:val="00F22E9D"/>
    <w:rsid w:val="00F24E19"/>
    <w:rsid w:val="00F24EFC"/>
    <w:rsid w:val="00F254D0"/>
    <w:rsid w:val="00F257D8"/>
    <w:rsid w:val="00F326A5"/>
    <w:rsid w:val="00F33790"/>
    <w:rsid w:val="00F4408B"/>
    <w:rsid w:val="00F62178"/>
    <w:rsid w:val="00F64083"/>
    <w:rsid w:val="00F70E78"/>
    <w:rsid w:val="00F73803"/>
    <w:rsid w:val="00F73AC7"/>
    <w:rsid w:val="00F75D96"/>
    <w:rsid w:val="00F75F5A"/>
    <w:rsid w:val="00F854E2"/>
    <w:rsid w:val="00FA1537"/>
    <w:rsid w:val="00FA3325"/>
    <w:rsid w:val="00FC5BB8"/>
    <w:rsid w:val="00FD1965"/>
    <w:rsid w:val="00FD6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9CA66"/>
  <w15:docId w15:val="{0D95E5C6-AFEE-44E3-8DE9-21DD3F6E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8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paragraph" w:styleId="Tekstpodstawowy">
    <w:name w:val="Body Text"/>
    <w:basedOn w:val="Normalny"/>
    <w:link w:val="TekstpodstawowyZnak"/>
    <w:unhideWhenUsed/>
    <w:rsid w:val="00DB789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B789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DB7895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11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F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E93A-6066-400A-AD76-0EFE1856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Kielak</cp:lastModifiedBy>
  <cp:revision>32</cp:revision>
  <cp:lastPrinted>2018-03-19T10:16:00Z</cp:lastPrinted>
  <dcterms:created xsi:type="dcterms:W3CDTF">2024-04-03T14:55:00Z</dcterms:created>
  <dcterms:modified xsi:type="dcterms:W3CDTF">2025-05-11T13:10:00Z</dcterms:modified>
</cp:coreProperties>
</file>